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rofilesStyle"/>
        <w:tblW w:w="0" w:type="auto"/>
        <w:tblLook w:val="04A0" w:firstRow="1" w:lastRow="0" w:firstColumn="1" w:lastColumn="0" w:noHBand="0" w:noVBand="1"/>
      </w:tblPr>
      <w:tblGrid>
        <w:gridCol w:w="3094"/>
        <w:gridCol w:w="3932"/>
        <w:gridCol w:w="2829"/>
      </w:tblGrid>
      <w:tr w:rsidR="00D7018D" w:rsidRPr="000A3771" w14:paraId="3B7213A5" w14:textId="77777777" w:rsidTr="000A37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  <w:shd w:val="clear" w:color="auto" w:fill="771719"/>
          </w:tcPr>
          <w:p w14:paraId="71FABEAE" w14:textId="545DA210" w:rsidR="00D7018D" w:rsidRPr="000A3771" w:rsidRDefault="00CB29A4" w:rsidP="000A3771">
            <w:pPr>
              <w:spacing w:line="276" w:lineRule="auto"/>
              <w:jc w:val="center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color w:val="FFFFFF"/>
                <w:w w:val="95"/>
                <w:lang w:val="el-GR"/>
              </w:rPr>
              <w:t>Συνοπτική παρουσίαση των επιχειρήσεων του κλάδου</w:t>
            </w:r>
          </w:p>
        </w:tc>
      </w:tr>
      <w:tr w:rsidR="00D7018D" w:rsidRPr="000A3771" w14:paraId="6C393ED6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2268734A" w14:textId="60875A65" w:rsidR="00D7018D" w:rsidRPr="000A3771" w:rsidRDefault="00CB29A4" w:rsidP="000A3771">
            <w:pPr>
              <w:spacing w:line="276" w:lineRule="auto"/>
              <w:rPr>
                <w:rFonts w:cs="Tahoma"/>
                <w:color w:val="FF0000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  <w:lang w:val="it-IT"/>
              </w:rPr>
              <w:t xml:space="preserve">ALINDA - VELCO 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Α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it-IT"/>
              </w:rPr>
              <w:t>.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Β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it-IT"/>
              </w:rPr>
              <w:t>.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Ε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it-IT"/>
              </w:rPr>
              <w:t>.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Ε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it-IT"/>
              </w:rPr>
              <w:t>.</w:t>
            </w:r>
            <w:r w:rsidR="00C64DCE" w:rsidRPr="000A3771">
              <w:rPr>
                <w:rFonts w:cs="Tahoma"/>
                <w:b/>
                <w:color w:val="771719"/>
                <w:w w:val="95"/>
                <w:sz w:val="22"/>
                <w:lang w:val="it-IT"/>
              </w:rPr>
              <w:t xml:space="preserve"> </w:t>
            </w:r>
          </w:p>
        </w:tc>
        <w:tc>
          <w:tcPr>
            <w:tcW w:w="2829" w:type="dxa"/>
            <w:shd w:val="clear" w:color="auto" w:fill="F7CAAC"/>
          </w:tcPr>
          <w:p w14:paraId="1C1BA943" w14:textId="77777777" w:rsidR="00D7018D" w:rsidRPr="000A3771" w:rsidRDefault="00CB29A4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187329</w:t>
            </w:r>
          </w:p>
        </w:tc>
      </w:tr>
      <w:tr w:rsidR="00D7018D" w:rsidRPr="000A3771" w14:paraId="2732E315" w14:textId="77777777" w:rsidTr="000A3771">
        <w:trPr>
          <w:trHeight w:val="340"/>
        </w:trPr>
        <w:tc>
          <w:tcPr>
            <w:tcW w:w="9855" w:type="dxa"/>
            <w:gridSpan w:val="3"/>
          </w:tcPr>
          <w:p w14:paraId="6B2C8D3A" w14:textId="77777777" w:rsidR="00D7018D" w:rsidRPr="000A3771" w:rsidRDefault="00CB29A4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D7018D" w:rsidRPr="000A3771" w14:paraId="728CD564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663E5D97" w14:textId="77777777" w:rsidR="00D7018D" w:rsidRPr="000A3771" w:rsidRDefault="00CB29A4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</w:t>
            </w:r>
            <w:proofErr w:type="spellStart"/>
            <w:r w:rsidRPr="000A3771">
              <w:rPr>
                <w:rFonts w:cs="Tahoma"/>
                <w:b/>
                <w:w w:val="95"/>
              </w:rPr>
              <w:t>στηριότητ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01995635" w14:textId="77777777" w:rsidR="00D7018D" w:rsidRPr="000A3771" w:rsidRDefault="004E5434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Παραγωγή, αντιπροσωπείες, εισαγωγές και εμπόριο πρώτων υλών ειδών διατροφής, αρτοποιίας και ποτοποιίας, χημικών, απορρυπαντικών και χαρτικών </w:t>
            </w:r>
            <w:r w:rsidRPr="000A3771">
              <w:rPr>
                <w:rFonts w:cs="Tahoma"/>
                <w:w w:val="95"/>
                <w:szCs w:val="20"/>
              </w:rPr>
              <w:t>tissue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.</w:t>
            </w:r>
          </w:p>
        </w:tc>
      </w:tr>
      <w:tr w:rsidR="004E5434" w:rsidRPr="000A3771" w14:paraId="7EDBA93E" w14:textId="77777777" w:rsidTr="000A3771">
        <w:trPr>
          <w:trHeight w:val="340"/>
        </w:trPr>
        <w:tc>
          <w:tcPr>
            <w:tcW w:w="3094" w:type="dxa"/>
          </w:tcPr>
          <w:p w14:paraId="1FE348A1" w14:textId="77777777" w:rsidR="004E5434" w:rsidRPr="000A3771" w:rsidRDefault="004E5434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</w:t>
            </w:r>
            <w:r w:rsidR="00C64DCE" w:rsidRPr="000A3771">
              <w:rPr>
                <w:rFonts w:cs="Tahoma"/>
                <w:b/>
                <w:w w:val="95"/>
                <w:lang w:val="el-GR"/>
              </w:rPr>
              <w:t>ά σ</w:t>
            </w:r>
            <w:r w:rsidRPr="000A3771">
              <w:rPr>
                <w:rFonts w:cs="Tahoma"/>
                <w:b/>
                <w:w w:val="95"/>
                <w:lang w:val="el-GR"/>
              </w:rPr>
              <w:t>ήματα:</w:t>
            </w:r>
          </w:p>
        </w:tc>
        <w:tc>
          <w:tcPr>
            <w:tcW w:w="6761" w:type="dxa"/>
            <w:gridSpan w:val="2"/>
          </w:tcPr>
          <w:p w14:paraId="6D660BB2" w14:textId="1F4E0258" w:rsidR="004E5434" w:rsidRPr="000A3771" w:rsidRDefault="00C64DCE" w:rsidP="000A3771">
            <w:pPr>
              <w:spacing w:line="276" w:lineRule="auto"/>
              <w:jc w:val="both"/>
              <w:rPr>
                <w:rFonts w:cs="Tahoma"/>
                <w:color w:val="FF0000"/>
                <w:w w:val="95"/>
                <w:szCs w:val="20"/>
              </w:rPr>
            </w:pPr>
            <w:r w:rsidRPr="000A3771">
              <w:rPr>
                <w:rFonts w:cs="Tahoma"/>
                <w:w w:val="95"/>
                <w:szCs w:val="20"/>
              </w:rPr>
              <w:t>Spark</w:t>
            </w:r>
            <w:r w:rsidR="00043C2E" w:rsidRPr="000A3771">
              <w:rPr>
                <w:rFonts w:cs="Tahoma"/>
                <w:w w:val="95"/>
                <w:szCs w:val="20"/>
              </w:rPr>
              <w:t>, Tension</w:t>
            </w:r>
          </w:p>
        </w:tc>
      </w:tr>
      <w:tr w:rsidR="00D7018D" w:rsidRPr="000A3771" w14:paraId="0B4AEFB7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4BF899D9" w14:textId="77777777" w:rsidR="00D7018D" w:rsidRPr="000A3771" w:rsidRDefault="00CB29A4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Προσω</w:t>
            </w:r>
            <w:proofErr w:type="spellEnd"/>
            <w:r w:rsidRPr="000A3771">
              <w:rPr>
                <w:rFonts w:cs="Tahoma"/>
                <w:b/>
                <w:w w:val="95"/>
              </w:rPr>
              <w:t>πικό:</w:t>
            </w:r>
          </w:p>
        </w:tc>
        <w:tc>
          <w:tcPr>
            <w:tcW w:w="6761" w:type="dxa"/>
            <w:gridSpan w:val="2"/>
          </w:tcPr>
          <w:p w14:paraId="1B32EA15" w14:textId="77777777" w:rsidR="00D7018D" w:rsidRPr="000A3771" w:rsidRDefault="00CB29A4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139</w:t>
            </w:r>
            <w:r w:rsidR="004E5434" w:rsidRPr="000A3771">
              <w:rPr>
                <w:rFonts w:cs="Tahoma"/>
                <w:w w:val="95"/>
                <w:lang w:val="el-GR"/>
              </w:rPr>
              <w:t xml:space="preserve"> </w:t>
            </w:r>
            <w:r w:rsidR="004E5434" w:rsidRPr="000A3771">
              <w:rPr>
                <w:rFonts w:cs="Tahoma"/>
                <w:w w:val="95"/>
              </w:rPr>
              <w:t>(</w:t>
            </w:r>
            <w:proofErr w:type="spellStart"/>
            <w:r w:rsidR="004E5434" w:rsidRPr="000A3771">
              <w:rPr>
                <w:rFonts w:cs="Tahoma"/>
                <w:w w:val="95"/>
              </w:rPr>
              <w:t>Icap</w:t>
            </w:r>
            <w:proofErr w:type="spellEnd"/>
            <w:r w:rsidR="004E5434" w:rsidRPr="000A3771">
              <w:rPr>
                <w:rFonts w:cs="Tahoma"/>
                <w:w w:val="95"/>
              </w:rPr>
              <w:t xml:space="preserve"> Database)</w:t>
            </w:r>
          </w:p>
        </w:tc>
      </w:tr>
      <w:tr w:rsidR="00D7018D" w:rsidRPr="000A3771" w14:paraId="57C76037" w14:textId="77777777" w:rsidTr="000A3771">
        <w:trPr>
          <w:trHeight w:val="340"/>
        </w:trPr>
        <w:tc>
          <w:tcPr>
            <w:tcW w:w="9855" w:type="dxa"/>
            <w:gridSpan w:val="3"/>
          </w:tcPr>
          <w:p w14:paraId="0E40674B" w14:textId="77777777" w:rsidR="00D7018D" w:rsidRPr="000A3771" w:rsidRDefault="00CB29A4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ΟΙΚΟΝΟΜΙΚΑ ΣΤΟΙΧΕΙΑ</w:t>
            </w:r>
          </w:p>
        </w:tc>
      </w:tr>
      <w:tr w:rsidR="00D7018D" w:rsidRPr="000A3771" w14:paraId="58185A61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16C3121F" w14:textId="77777777" w:rsidR="00D7018D" w:rsidRPr="000A3771" w:rsidRDefault="00CB29A4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Κύκλος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b/>
                <w:w w:val="95"/>
              </w:rPr>
              <w:t>Εργ</w:t>
            </w:r>
            <w:proofErr w:type="spellEnd"/>
            <w:r w:rsidRPr="000A3771">
              <w:rPr>
                <w:rFonts w:cs="Tahoma"/>
                <w:b/>
                <w:w w:val="95"/>
              </w:rPr>
              <w:t>ασιών 2019 (€):</w:t>
            </w:r>
          </w:p>
        </w:tc>
        <w:tc>
          <w:tcPr>
            <w:tcW w:w="6761" w:type="dxa"/>
            <w:gridSpan w:val="2"/>
          </w:tcPr>
          <w:p w14:paraId="549AF791" w14:textId="77777777" w:rsidR="00D7018D" w:rsidRPr="000A3771" w:rsidRDefault="00C64DCE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58.663.564</w:t>
            </w:r>
          </w:p>
        </w:tc>
      </w:tr>
      <w:tr w:rsidR="00D7018D" w:rsidRPr="000A3771" w14:paraId="50FD69A9" w14:textId="77777777" w:rsidTr="000A3771">
        <w:trPr>
          <w:trHeight w:val="340"/>
        </w:trPr>
        <w:tc>
          <w:tcPr>
            <w:tcW w:w="9855" w:type="dxa"/>
            <w:gridSpan w:val="3"/>
          </w:tcPr>
          <w:p w14:paraId="395019E0" w14:textId="77777777" w:rsidR="00D7018D" w:rsidRPr="000A3771" w:rsidRDefault="00CB29A4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ΙΣΤΟΡΙΚΟ</w:t>
            </w:r>
          </w:p>
        </w:tc>
      </w:tr>
      <w:tr w:rsidR="00D7018D" w:rsidRPr="000A3771" w14:paraId="57E667A4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24CB5695" w14:textId="77777777" w:rsidR="00D7018D" w:rsidRPr="000A3771" w:rsidRDefault="00CB29A4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Ίδρυση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27C551F8" w14:textId="77777777" w:rsidR="00D7018D" w:rsidRPr="000A3771" w:rsidRDefault="00C64DCE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Ιδρύθηκε το 2008 από μετατροπή της εταιρείας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Κων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.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Πλατής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&amp; Σία Ο.Ε. που προϋπήρχε από το 1996. Τον Ιούλιο του 2010 η εταιρεία απορρόφησε τις εταιρείες  </w:t>
            </w:r>
            <w:r w:rsidRPr="000A3771">
              <w:rPr>
                <w:rFonts w:cs="Tahoma"/>
                <w:w w:val="95"/>
                <w:szCs w:val="20"/>
              </w:rPr>
              <w:t>ALINDA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A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.</w:t>
            </w:r>
            <w:r w:rsidRPr="000A3771">
              <w:rPr>
                <w:rFonts w:cs="Tahoma"/>
                <w:w w:val="95"/>
                <w:szCs w:val="20"/>
              </w:rPr>
              <w:t>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. και </w:t>
            </w:r>
            <w:r w:rsidRPr="000A3771">
              <w:rPr>
                <w:rFonts w:cs="Tahoma"/>
                <w:w w:val="95"/>
                <w:szCs w:val="20"/>
              </w:rPr>
              <w:t>TENSION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A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.</w:t>
            </w:r>
            <w:r w:rsidRPr="000A3771">
              <w:rPr>
                <w:rFonts w:cs="Tahoma"/>
                <w:w w:val="95"/>
                <w:szCs w:val="20"/>
              </w:rPr>
              <w:t>B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.</w:t>
            </w:r>
            <w:r w:rsidRPr="000A3771">
              <w:rPr>
                <w:rFonts w:cs="Tahoma"/>
                <w:w w:val="95"/>
                <w:szCs w:val="20"/>
              </w:rPr>
              <w:t>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.</w:t>
            </w:r>
            <w:r w:rsidRPr="000A3771">
              <w:rPr>
                <w:rFonts w:cs="Tahoma"/>
                <w:w w:val="95"/>
                <w:szCs w:val="20"/>
              </w:rPr>
              <w:t>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. και άλλαξε την επωνυμία της, από </w:t>
            </w:r>
            <w:r w:rsidRPr="000A3771">
              <w:rPr>
                <w:rFonts w:cs="Tahoma"/>
                <w:w w:val="95"/>
                <w:szCs w:val="20"/>
              </w:rPr>
              <w:t>VELCO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A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.</w:t>
            </w:r>
            <w:r w:rsidRPr="000A3771">
              <w:rPr>
                <w:rFonts w:cs="Tahoma"/>
                <w:w w:val="95"/>
                <w:szCs w:val="20"/>
              </w:rPr>
              <w:t>B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.</w:t>
            </w:r>
            <w:r w:rsidRPr="000A3771">
              <w:rPr>
                <w:rFonts w:cs="Tahoma"/>
                <w:w w:val="95"/>
                <w:szCs w:val="20"/>
              </w:rPr>
              <w:t>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.</w:t>
            </w:r>
            <w:r w:rsidRPr="000A3771">
              <w:rPr>
                <w:rFonts w:cs="Tahoma"/>
                <w:w w:val="95"/>
                <w:szCs w:val="20"/>
              </w:rPr>
              <w:t>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. στη σημερινή.</w:t>
            </w:r>
          </w:p>
        </w:tc>
      </w:tr>
      <w:tr w:rsidR="00D7018D" w:rsidRPr="000A3771" w14:paraId="7E596115" w14:textId="77777777" w:rsidTr="000A3771">
        <w:trPr>
          <w:trHeight w:val="340"/>
        </w:trPr>
        <w:tc>
          <w:tcPr>
            <w:tcW w:w="9855" w:type="dxa"/>
            <w:gridSpan w:val="3"/>
          </w:tcPr>
          <w:p w14:paraId="3D22E288" w14:textId="77777777" w:rsidR="00D7018D" w:rsidRPr="000A3771" w:rsidRDefault="00CB29A4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D7018D" w:rsidRPr="000A3771" w14:paraId="588B9DDE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45EE4F20" w14:textId="77777777" w:rsidR="00D7018D" w:rsidRPr="000A3771" w:rsidRDefault="00CB29A4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625E5910" w14:textId="77777777" w:rsidR="00D7018D" w:rsidRPr="000A3771" w:rsidRDefault="00CB29A4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 xml:space="preserve">Θέση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Πετρέζα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>, Τ.Θ. 114</w:t>
            </w:r>
            <w:r w:rsidR="00C64DCE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Τ.Κ. 190</w:t>
            </w:r>
            <w:r w:rsidR="00C64DCE" w:rsidRPr="000A3771">
              <w:rPr>
                <w:rFonts w:cs="Tahoma"/>
                <w:w w:val="95"/>
                <w:lang w:val="el-GR"/>
              </w:rPr>
              <w:t>-</w:t>
            </w:r>
            <w:r w:rsidRPr="000A3771">
              <w:rPr>
                <w:rFonts w:cs="Tahoma"/>
                <w:w w:val="95"/>
                <w:lang w:val="el-GR"/>
              </w:rPr>
              <w:t>04</w:t>
            </w:r>
            <w:r w:rsidR="00C64DCE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Σπάτα</w:t>
            </w:r>
            <w:r w:rsidR="00C64DCE" w:rsidRPr="000A3771">
              <w:rPr>
                <w:rFonts w:cs="Tahoma"/>
                <w:w w:val="95"/>
                <w:lang w:val="el-GR"/>
              </w:rPr>
              <w:t>, Αττική.</w:t>
            </w:r>
          </w:p>
        </w:tc>
      </w:tr>
      <w:tr w:rsidR="00D7018D" w:rsidRPr="000A3771" w14:paraId="0C5923CE" w14:textId="77777777" w:rsidTr="000A3771">
        <w:trPr>
          <w:trHeight w:val="340"/>
        </w:trPr>
        <w:tc>
          <w:tcPr>
            <w:tcW w:w="3094" w:type="dxa"/>
          </w:tcPr>
          <w:p w14:paraId="7F342C6E" w14:textId="77777777" w:rsidR="00D7018D" w:rsidRPr="000A3771" w:rsidRDefault="00CB29A4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0F996F8D" w14:textId="77777777" w:rsidR="00D7018D" w:rsidRPr="000A3771" w:rsidRDefault="00CB29A4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2106630777</w:t>
            </w:r>
            <w:r w:rsidRPr="000A3771">
              <w:rPr>
                <w:rFonts w:cs="Tahoma"/>
                <w:w w:val="95"/>
              </w:rPr>
              <w:br/>
              <w:t>www.alinda.gr</w:t>
            </w:r>
          </w:p>
        </w:tc>
      </w:tr>
      <w:tr w:rsidR="00D7018D" w:rsidRPr="000A3771" w14:paraId="2BF78F8E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52BF566C" w14:textId="542AA8A6" w:rsidR="00D7018D" w:rsidRPr="000A3771" w:rsidRDefault="00CB29A4" w:rsidP="000A3771">
            <w:pPr>
              <w:spacing w:line="276" w:lineRule="auto"/>
              <w:rPr>
                <w:rFonts w:cs="Tahoma"/>
                <w:color w:val="FF0000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ASTOR HELLAS Α.Ε.</w:t>
            </w:r>
          </w:p>
        </w:tc>
        <w:tc>
          <w:tcPr>
            <w:tcW w:w="2829" w:type="dxa"/>
            <w:shd w:val="clear" w:color="auto" w:fill="F7CAAC"/>
          </w:tcPr>
          <w:p w14:paraId="11635D1B" w14:textId="77777777" w:rsidR="00D7018D" w:rsidRPr="000A3771" w:rsidRDefault="00CB29A4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250462</w:t>
            </w:r>
          </w:p>
        </w:tc>
      </w:tr>
      <w:tr w:rsidR="00D7018D" w:rsidRPr="000A3771" w14:paraId="7EF19295" w14:textId="77777777" w:rsidTr="000A3771">
        <w:trPr>
          <w:trHeight w:val="340"/>
        </w:trPr>
        <w:tc>
          <w:tcPr>
            <w:tcW w:w="9855" w:type="dxa"/>
            <w:gridSpan w:val="3"/>
          </w:tcPr>
          <w:p w14:paraId="534AFDA5" w14:textId="77777777" w:rsidR="00D7018D" w:rsidRPr="000A3771" w:rsidRDefault="00CB29A4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D7018D" w:rsidRPr="000A3771" w14:paraId="72FAF661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149150B2" w14:textId="77777777" w:rsidR="00D7018D" w:rsidRPr="000A3771" w:rsidRDefault="00CB29A4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25D18C2A" w14:textId="77777777" w:rsidR="00D7018D" w:rsidRPr="000A3771" w:rsidRDefault="00CE2371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>Εισαγωγές και χονδρικό εμπόριο  ειδών ατομικής υγιεινής, απορρυπαντικών, υποκατάστατων ζάχαρης και ειδών διατροφής σε κονσέρβες. Εκμίσθωση ακινήτων.</w:t>
            </w:r>
          </w:p>
        </w:tc>
      </w:tr>
      <w:tr w:rsidR="00CE2371" w:rsidRPr="000A3771" w14:paraId="69ECDBF6" w14:textId="77777777" w:rsidTr="000A3771">
        <w:trPr>
          <w:trHeight w:val="340"/>
        </w:trPr>
        <w:tc>
          <w:tcPr>
            <w:tcW w:w="3094" w:type="dxa"/>
          </w:tcPr>
          <w:p w14:paraId="20CAE040" w14:textId="77777777" w:rsidR="00CE2371" w:rsidRPr="000A3771" w:rsidRDefault="00CE2371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2209B837" w14:textId="77777777" w:rsidR="00CE2371" w:rsidRPr="000A3771" w:rsidRDefault="00A876F4" w:rsidP="000A3771">
            <w:pPr>
              <w:spacing w:line="276" w:lineRule="auto"/>
              <w:jc w:val="both"/>
              <w:rPr>
                <w:rFonts w:cs="Tahoma"/>
                <w:w w:val="95"/>
                <w:szCs w:val="20"/>
                <w:lang w:val="el-GR"/>
              </w:rPr>
            </w:pPr>
            <w:r w:rsidRPr="000A3771">
              <w:rPr>
                <w:rFonts w:eastAsia="Calibri" w:cs="Tahoma"/>
                <w:color w:val="000000"/>
                <w:w w:val="95"/>
                <w:szCs w:val="20"/>
              </w:rPr>
              <w:t>Softline</w:t>
            </w:r>
          </w:p>
        </w:tc>
      </w:tr>
      <w:tr w:rsidR="00D7018D" w:rsidRPr="000A3771" w14:paraId="1B40F4F9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3EBF5F3C" w14:textId="77777777" w:rsidR="00D7018D" w:rsidRPr="000A3771" w:rsidRDefault="00CB29A4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Προσωπικό:</w:t>
            </w:r>
          </w:p>
        </w:tc>
        <w:tc>
          <w:tcPr>
            <w:tcW w:w="6761" w:type="dxa"/>
            <w:gridSpan w:val="2"/>
          </w:tcPr>
          <w:p w14:paraId="4EB545BB" w14:textId="77777777" w:rsidR="00D7018D" w:rsidRPr="000A3771" w:rsidRDefault="00CB29A4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  <w:lang w:val="el-GR"/>
              </w:rPr>
              <w:t>14</w:t>
            </w:r>
            <w:r w:rsidR="00CE2371" w:rsidRPr="000A3771">
              <w:rPr>
                <w:rFonts w:cs="Tahoma"/>
                <w:w w:val="95"/>
                <w:lang w:val="el-GR"/>
              </w:rPr>
              <w:t xml:space="preserve"> (</w:t>
            </w:r>
            <w:proofErr w:type="spellStart"/>
            <w:r w:rsidR="00CE2371" w:rsidRPr="000A3771">
              <w:rPr>
                <w:rFonts w:cs="Tahoma"/>
                <w:w w:val="95"/>
              </w:rPr>
              <w:t>Icap</w:t>
            </w:r>
            <w:proofErr w:type="spellEnd"/>
            <w:r w:rsidR="00CE2371" w:rsidRPr="000A3771">
              <w:rPr>
                <w:rFonts w:cs="Tahoma"/>
                <w:w w:val="95"/>
              </w:rPr>
              <w:t xml:space="preserve"> Database)</w:t>
            </w:r>
          </w:p>
        </w:tc>
      </w:tr>
      <w:tr w:rsidR="00D7018D" w:rsidRPr="000A3771" w14:paraId="0C3EE713" w14:textId="77777777" w:rsidTr="000A3771">
        <w:trPr>
          <w:trHeight w:val="340"/>
        </w:trPr>
        <w:tc>
          <w:tcPr>
            <w:tcW w:w="9855" w:type="dxa"/>
            <w:gridSpan w:val="3"/>
          </w:tcPr>
          <w:p w14:paraId="0027A704" w14:textId="77777777" w:rsidR="00D7018D" w:rsidRPr="000A3771" w:rsidRDefault="00CB29A4" w:rsidP="000A3771">
            <w:pPr>
              <w:spacing w:line="276" w:lineRule="auto"/>
              <w:jc w:val="center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ΟΙΚΟΝΟΜΙΚΑ ΣΤΟΙΧΕΙΑ</w:t>
            </w:r>
          </w:p>
        </w:tc>
      </w:tr>
      <w:tr w:rsidR="00D7018D" w:rsidRPr="000A3771" w14:paraId="625910C8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6433743B" w14:textId="77777777" w:rsidR="00D7018D" w:rsidRPr="000A3771" w:rsidRDefault="00CB29A4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Κύκλος Εργασιών 2019 (€):</w:t>
            </w:r>
          </w:p>
        </w:tc>
        <w:tc>
          <w:tcPr>
            <w:tcW w:w="6761" w:type="dxa"/>
            <w:gridSpan w:val="2"/>
          </w:tcPr>
          <w:p w14:paraId="24FEE9B8" w14:textId="77777777" w:rsidR="00D7018D" w:rsidRPr="000A3771" w:rsidRDefault="00CE2371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19.930.063</w:t>
            </w:r>
          </w:p>
        </w:tc>
      </w:tr>
      <w:tr w:rsidR="00D7018D" w:rsidRPr="000A3771" w14:paraId="4115AB97" w14:textId="77777777" w:rsidTr="000A3771">
        <w:trPr>
          <w:trHeight w:val="340"/>
        </w:trPr>
        <w:tc>
          <w:tcPr>
            <w:tcW w:w="9855" w:type="dxa"/>
            <w:gridSpan w:val="3"/>
          </w:tcPr>
          <w:p w14:paraId="0DE5B9CD" w14:textId="77777777" w:rsidR="00D7018D" w:rsidRPr="000A3771" w:rsidRDefault="00CB29A4" w:rsidP="000A3771">
            <w:pPr>
              <w:spacing w:line="276" w:lineRule="auto"/>
              <w:jc w:val="center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ΙΣΤΟΡΙΚΟ</w:t>
            </w:r>
          </w:p>
        </w:tc>
      </w:tr>
      <w:tr w:rsidR="00D7018D" w:rsidRPr="000A3771" w14:paraId="61F4B536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77648995" w14:textId="77777777" w:rsidR="00D7018D" w:rsidRPr="000A3771" w:rsidRDefault="00CB29A4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 xml:space="preserve">Ίδρυση / Εταιρικά </w:t>
            </w:r>
            <w:proofErr w:type="spellStart"/>
            <w:r w:rsidRPr="000A3771">
              <w:rPr>
                <w:rFonts w:cs="Tahoma"/>
                <w:b/>
                <w:w w:val="95"/>
                <w:lang w:val="el-GR"/>
              </w:rPr>
              <w:t>Γεγονό</w:t>
            </w:r>
            <w:proofErr w:type="spellEnd"/>
            <w:r w:rsidRPr="000A3771">
              <w:rPr>
                <w:rFonts w:cs="Tahoma"/>
                <w:b/>
                <w:w w:val="95"/>
              </w:rPr>
              <w:t>τα:</w:t>
            </w:r>
          </w:p>
        </w:tc>
        <w:tc>
          <w:tcPr>
            <w:tcW w:w="6761" w:type="dxa"/>
            <w:gridSpan w:val="2"/>
          </w:tcPr>
          <w:p w14:paraId="66FF0F24" w14:textId="77777777" w:rsidR="00D7018D" w:rsidRPr="000A3771" w:rsidRDefault="00CB29A4" w:rsidP="000A3771">
            <w:pPr>
              <w:spacing w:line="276" w:lineRule="auto"/>
              <w:jc w:val="both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w w:val="95"/>
              </w:rPr>
              <w:t>Ιδρύθηκε</w:t>
            </w:r>
            <w:proofErr w:type="spellEnd"/>
            <w:r w:rsidRPr="000A3771">
              <w:rPr>
                <w:rFonts w:cs="Tahoma"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w w:val="95"/>
              </w:rPr>
              <w:t>το</w:t>
            </w:r>
            <w:proofErr w:type="spellEnd"/>
            <w:r w:rsidRPr="000A3771">
              <w:rPr>
                <w:rFonts w:cs="Tahoma"/>
                <w:w w:val="95"/>
              </w:rPr>
              <w:t xml:space="preserve"> 2002.</w:t>
            </w:r>
          </w:p>
        </w:tc>
      </w:tr>
      <w:tr w:rsidR="00D7018D" w:rsidRPr="000A3771" w14:paraId="2FBDF093" w14:textId="77777777" w:rsidTr="000A3771">
        <w:trPr>
          <w:trHeight w:val="340"/>
        </w:trPr>
        <w:tc>
          <w:tcPr>
            <w:tcW w:w="9855" w:type="dxa"/>
            <w:gridSpan w:val="3"/>
          </w:tcPr>
          <w:p w14:paraId="03D8D05B" w14:textId="77777777" w:rsidR="00D7018D" w:rsidRPr="000A3771" w:rsidRDefault="00CB29A4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D7018D" w:rsidRPr="000A3771" w14:paraId="49DABF72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24C3161D" w14:textId="77777777" w:rsidR="00D7018D" w:rsidRPr="000A3771" w:rsidRDefault="00CB29A4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6B3420C9" w14:textId="77777777" w:rsidR="00D7018D" w:rsidRPr="000A3771" w:rsidRDefault="00CB29A4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Μ. Αντύπα 19, Τ.Θ. 4921, Πυλαία</w:t>
            </w:r>
            <w:r w:rsidR="00A876F4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Τ.Κ. 57001 Θέρμη</w:t>
            </w:r>
            <w:r w:rsidR="00A876F4" w:rsidRPr="000A3771">
              <w:rPr>
                <w:rFonts w:cs="Tahoma"/>
                <w:w w:val="95"/>
                <w:lang w:val="el-GR"/>
              </w:rPr>
              <w:t>, Θεσσαλονίκη.</w:t>
            </w:r>
          </w:p>
        </w:tc>
      </w:tr>
      <w:tr w:rsidR="00D7018D" w:rsidRPr="000A3771" w14:paraId="5B44441A" w14:textId="77777777" w:rsidTr="000A3771">
        <w:trPr>
          <w:trHeight w:val="340"/>
        </w:trPr>
        <w:tc>
          <w:tcPr>
            <w:tcW w:w="3094" w:type="dxa"/>
          </w:tcPr>
          <w:p w14:paraId="67EF5F23" w14:textId="77777777" w:rsidR="00D7018D" w:rsidRPr="000A3771" w:rsidRDefault="00CB29A4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</w:t>
            </w:r>
            <w:proofErr w:type="spellEnd"/>
            <w:r w:rsidR="00A876F4" w:rsidRPr="000A3771">
              <w:rPr>
                <w:rFonts w:cs="Tahoma"/>
                <w:b/>
                <w:w w:val="95"/>
                <w:lang w:val="el-GR"/>
              </w:rPr>
              <w:t>α</w:t>
            </w:r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6521C30A" w14:textId="77777777" w:rsidR="00D7018D" w:rsidRPr="000A3771" w:rsidRDefault="00CB29A4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2310403530-1</w:t>
            </w:r>
            <w:r w:rsidRPr="000A3771">
              <w:rPr>
                <w:rFonts w:cs="Tahoma"/>
                <w:w w:val="95"/>
              </w:rPr>
              <w:br/>
              <w:t>www.astor.gr</w:t>
            </w:r>
          </w:p>
        </w:tc>
      </w:tr>
      <w:tr w:rsidR="00D7018D" w:rsidRPr="000A3771" w14:paraId="6435CB16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64F581BE" w14:textId="235CE68C" w:rsidR="00D7018D" w:rsidRPr="000A3771" w:rsidRDefault="00CB29A4" w:rsidP="000A3771">
            <w:pPr>
              <w:spacing w:line="276" w:lineRule="auto"/>
              <w:rPr>
                <w:rFonts w:cs="Tahoma"/>
                <w:color w:val="FF0000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BEIERSDORF HELLAS Α.Ε.</w:t>
            </w:r>
            <w:r w:rsidR="00A2094B" w:rsidRPr="000A3771">
              <w:rPr>
                <w:rFonts w:cs="Tahoma"/>
                <w:b/>
                <w:color w:val="771719"/>
                <w:w w:val="95"/>
                <w:sz w:val="22"/>
              </w:rPr>
              <w:t xml:space="preserve"> </w:t>
            </w:r>
          </w:p>
        </w:tc>
        <w:tc>
          <w:tcPr>
            <w:tcW w:w="2829" w:type="dxa"/>
            <w:shd w:val="clear" w:color="auto" w:fill="F7CAAC"/>
          </w:tcPr>
          <w:p w14:paraId="397F503B" w14:textId="77777777" w:rsidR="00D7018D" w:rsidRPr="000A3771" w:rsidRDefault="00CB29A4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7505600</w:t>
            </w:r>
          </w:p>
        </w:tc>
      </w:tr>
      <w:tr w:rsidR="00D7018D" w:rsidRPr="000A3771" w14:paraId="32FC2A83" w14:textId="77777777" w:rsidTr="000A3771">
        <w:trPr>
          <w:trHeight w:val="340"/>
        </w:trPr>
        <w:tc>
          <w:tcPr>
            <w:tcW w:w="9855" w:type="dxa"/>
            <w:gridSpan w:val="3"/>
          </w:tcPr>
          <w:p w14:paraId="7EBCFB28" w14:textId="77777777" w:rsidR="00D7018D" w:rsidRPr="000A3771" w:rsidRDefault="00CB29A4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D7018D" w:rsidRPr="000A3771" w14:paraId="4CF7878D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0EF7BC88" w14:textId="77777777" w:rsidR="00D7018D" w:rsidRPr="000A3771" w:rsidRDefault="00CB29A4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5108782F" w14:textId="77777777" w:rsidR="00D7018D" w:rsidRPr="000A3771" w:rsidRDefault="00A876F4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Εισαγωγές και χονδρικό εμπόριο καλλυντικών, σαπουνιών και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παραφαρμακευτικών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προϊόντων.</w:t>
            </w:r>
          </w:p>
        </w:tc>
      </w:tr>
      <w:tr w:rsidR="00A876F4" w:rsidRPr="000A3771" w14:paraId="71CBF8F6" w14:textId="77777777" w:rsidTr="000A3771">
        <w:trPr>
          <w:trHeight w:val="340"/>
        </w:trPr>
        <w:tc>
          <w:tcPr>
            <w:tcW w:w="3094" w:type="dxa"/>
          </w:tcPr>
          <w:p w14:paraId="4F181C51" w14:textId="77777777" w:rsidR="00A876F4" w:rsidRPr="000A3771" w:rsidRDefault="00A2094B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6B031F12" w14:textId="77777777" w:rsidR="00A876F4" w:rsidRPr="000A3771" w:rsidRDefault="00A2094B" w:rsidP="000A3771">
            <w:pPr>
              <w:spacing w:line="276" w:lineRule="auto"/>
              <w:jc w:val="both"/>
              <w:rPr>
                <w:rFonts w:cs="Tahoma"/>
                <w:w w:val="95"/>
                <w:szCs w:val="20"/>
                <w:lang w:val="el-GR"/>
              </w:rPr>
            </w:pPr>
            <w:r w:rsidRPr="000A3771">
              <w:rPr>
                <w:rFonts w:cs="Tahoma"/>
                <w:w w:val="95"/>
                <w:szCs w:val="20"/>
              </w:rPr>
              <w:t>Nivea</w:t>
            </w:r>
          </w:p>
        </w:tc>
      </w:tr>
      <w:tr w:rsidR="00D7018D" w:rsidRPr="000A3771" w14:paraId="4520A4AF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391AE649" w14:textId="77777777" w:rsidR="00D7018D" w:rsidRPr="000A3771" w:rsidRDefault="00CB29A4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Προσω</w:t>
            </w:r>
            <w:proofErr w:type="spellEnd"/>
            <w:r w:rsidRPr="000A3771">
              <w:rPr>
                <w:rFonts w:cs="Tahoma"/>
                <w:b/>
                <w:w w:val="95"/>
              </w:rPr>
              <w:t>πικό:</w:t>
            </w:r>
          </w:p>
        </w:tc>
        <w:tc>
          <w:tcPr>
            <w:tcW w:w="6761" w:type="dxa"/>
            <w:gridSpan w:val="2"/>
          </w:tcPr>
          <w:p w14:paraId="58014E2B" w14:textId="77777777" w:rsidR="00D7018D" w:rsidRPr="000A3771" w:rsidRDefault="00CB29A4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68</w:t>
            </w:r>
            <w:r w:rsidR="00A876F4" w:rsidRPr="000A3771">
              <w:rPr>
                <w:rFonts w:cs="Tahoma"/>
                <w:w w:val="95"/>
                <w:lang w:val="el-GR"/>
              </w:rPr>
              <w:t xml:space="preserve"> (</w:t>
            </w:r>
            <w:proofErr w:type="spellStart"/>
            <w:r w:rsidR="00A876F4" w:rsidRPr="000A3771">
              <w:rPr>
                <w:rFonts w:cs="Tahoma"/>
                <w:w w:val="95"/>
              </w:rPr>
              <w:t>Icap</w:t>
            </w:r>
            <w:proofErr w:type="spellEnd"/>
            <w:r w:rsidR="00A876F4" w:rsidRPr="000A3771">
              <w:rPr>
                <w:rFonts w:cs="Tahoma"/>
                <w:w w:val="95"/>
              </w:rPr>
              <w:t xml:space="preserve"> Database)</w:t>
            </w:r>
          </w:p>
        </w:tc>
      </w:tr>
      <w:tr w:rsidR="00D7018D" w:rsidRPr="000A3771" w14:paraId="30883419" w14:textId="77777777" w:rsidTr="000A3771">
        <w:trPr>
          <w:trHeight w:val="340"/>
        </w:trPr>
        <w:tc>
          <w:tcPr>
            <w:tcW w:w="9855" w:type="dxa"/>
            <w:gridSpan w:val="3"/>
          </w:tcPr>
          <w:p w14:paraId="47B2C6FA" w14:textId="77777777" w:rsidR="00D7018D" w:rsidRPr="000A3771" w:rsidRDefault="00CB29A4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ΟΙΚΟΝΟΜΙΚΑ ΣΤΟΙΧΕΙΑ</w:t>
            </w:r>
          </w:p>
        </w:tc>
      </w:tr>
      <w:tr w:rsidR="00D7018D" w:rsidRPr="000A3771" w14:paraId="7A0D504F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74435D4C" w14:textId="77777777" w:rsidR="00D7018D" w:rsidRPr="000A3771" w:rsidRDefault="00CB29A4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Κύκλος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b/>
                <w:w w:val="95"/>
              </w:rPr>
              <w:t>Εργ</w:t>
            </w:r>
            <w:proofErr w:type="spellEnd"/>
            <w:r w:rsidRPr="000A3771">
              <w:rPr>
                <w:rFonts w:cs="Tahoma"/>
                <w:b/>
                <w:w w:val="95"/>
              </w:rPr>
              <w:t>ασιών 2019 (€):</w:t>
            </w:r>
          </w:p>
        </w:tc>
        <w:tc>
          <w:tcPr>
            <w:tcW w:w="6761" w:type="dxa"/>
            <w:gridSpan w:val="2"/>
          </w:tcPr>
          <w:p w14:paraId="575F31FB" w14:textId="77777777" w:rsidR="00D7018D" w:rsidRPr="000A3771" w:rsidRDefault="00A876F4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39.469.993</w:t>
            </w:r>
          </w:p>
        </w:tc>
      </w:tr>
      <w:tr w:rsidR="00D7018D" w:rsidRPr="000A3771" w14:paraId="790D39CD" w14:textId="77777777" w:rsidTr="000A3771">
        <w:trPr>
          <w:trHeight w:val="340"/>
        </w:trPr>
        <w:tc>
          <w:tcPr>
            <w:tcW w:w="9855" w:type="dxa"/>
            <w:gridSpan w:val="3"/>
          </w:tcPr>
          <w:p w14:paraId="6BCED6A4" w14:textId="77777777" w:rsidR="00D7018D" w:rsidRPr="000A3771" w:rsidRDefault="00CB29A4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ΙΣΤΟΡΙΚΟ</w:t>
            </w:r>
          </w:p>
        </w:tc>
      </w:tr>
      <w:tr w:rsidR="00A2094B" w:rsidRPr="000A3771" w14:paraId="32111D62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0B6F60CA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lastRenderedPageBreak/>
              <w:t>Ίδρυση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4AE0EDD7" w14:textId="77777777" w:rsidR="00A2094B" w:rsidRPr="000A3771" w:rsidRDefault="00A2094B" w:rsidP="000A3771">
            <w:pPr>
              <w:spacing w:line="276" w:lineRule="auto"/>
              <w:jc w:val="both"/>
              <w:rPr>
                <w:rFonts w:cs="Tahoma"/>
                <w:color w:val="000000"/>
                <w:w w:val="95"/>
                <w:szCs w:val="20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Ιδρύθηκε το 1979 με την επωνυμία </w:t>
            </w:r>
            <w:r w:rsidRPr="000A3771">
              <w:rPr>
                <w:rFonts w:cs="Tahoma"/>
                <w:w w:val="95"/>
                <w:szCs w:val="20"/>
              </w:rPr>
              <w:t>Beiersdorf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Hellas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A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Ε και προήλθε από μετατροπή της εταιρίας </w:t>
            </w:r>
            <w:r w:rsidRPr="000A3771">
              <w:rPr>
                <w:rFonts w:cs="Tahoma"/>
                <w:w w:val="95"/>
                <w:szCs w:val="20"/>
              </w:rPr>
              <w:t>Beiersdorf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Hellas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ΕΠΕ (ιδρυθείσα το 1968). Το 1983 η επωνυμία της άλλαξε σε </w:t>
            </w:r>
            <w:r w:rsidRPr="000A3771">
              <w:rPr>
                <w:rFonts w:cs="Tahoma"/>
                <w:w w:val="95"/>
                <w:szCs w:val="20"/>
              </w:rPr>
              <w:t>BDF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Hellas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ΑΕ και το 1992 στη σημερινή.</w:t>
            </w:r>
          </w:p>
        </w:tc>
      </w:tr>
      <w:tr w:rsidR="00A2094B" w:rsidRPr="000A3771" w14:paraId="1EC910AD" w14:textId="77777777" w:rsidTr="000A3771">
        <w:trPr>
          <w:trHeight w:val="340"/>
        </w:trPr>
        <w:tc>
          <w:tcPr>
            <w:tcW w:w="9855" w:type="dxa"/>
            <w:gridSpan w:val="3"/>
          </w:tcPr>
          <w:p w14:paraId="55A10EFE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A2094B" w:rsidRPr="000A3771" w14:paraId="44F920FA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22916DA1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4027767B" w14:textId="77777777" w:rsidR="00A2094B" w:rsidRPr="000A3771" w:rsidRDefault="00A2094B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Αγ. Νεκταρίου 2, Τ.Κ. 153-44, Γέρακας, Αττική.</w:t>
            </w:r>
          </w:p>
        </w:tc>
      </w:tr>
      <w:tr w:rsidR="00A2094B" w:rsidRPr="000A3771" w14:paraId="69867D36" w14:textId="77777777" w:rsidTr="000A3771">
        <w:trPr>
          <w:trHeight w:val="340"/>
        </w:trPr>
        <w:tc>
          <w:tcPr>
            <w:tcW w:w="3094" w:type="dxa"/>
          </w:tcPr>
          <w:p w14:paraId="2472FDEC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6A841E2C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2106600000</w:t>
            </w:r>
            <w:r w:rsidRPr="000A3771">
              <w:rPr>
                <w:rFonts w:cs="Tahoma"/>
                <w:w w:val="95"/>
              </w:rPr>
              <w:br/>
              <w:t>www.beiersdorf.gr</w:t>
            </w:r>
          </w:p>
        </w:tc>
      </w:tr>
      <w:tr w:rsidR="00A2094B" w:rsidRPr="000A3771" w14:paraId="0F131FE8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677E6ACA" w14:textId="51EC4762" w:rsidR="00A2094B" w:rsidRPr="000A3771" w:rsidRDefault="00A2094B" w:rsidP="000A3771">
            <w:pPr>
              <w:spacing w:line="276" w:lineRule="auto"/>
              <w:rPr>
                <w:rFonts w:cs="Tahoma"/>
                <w:color w:val="FF0000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BOLTON HELLAS Α.Ε.Β.Ε.</w:t>
            </w:r>
            <w:r w:rsidR="006E4FC6" w:rsidRPr="000A3771">
              <w:rPr>
                <w:rFonts w:cs="Tahoma"/>
                <w:b/>
                <w:color w:val="771719"/>
                <w:w w:val="95"/>
                <w:sz w:val="22"/>
              </w:rPr>
              <w:t xml:space="preserve"> </w:t>
            </w:r>
          </w:p>
        </w:tc>
        <w:tc>
          <w:tcPr>
            <w:tcW w:w="2829" w:type="dxa"/>
            <w:shd w:val="clear" w:color="auto" w:fill="F7CAAC"/>
          </w:tcPr>
          <w:p w14:paraId="77D3AFFB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22486</w:t>
            </w:r>
          </w:p>
        </w:tc>
      </w:tr>
      <w:tr w:rsidR="00A2094B" w:rsidRPr="000A3771" w14:paraId="1AFB8188" w14:textId="77777777" w:rsidTr="000A3771">
        <w:trPr>
          <w:trHeight w:val="340"/>
        </w:trPr>
        <w:tc>
          <w:tcPr>
            <w:tcW w:w="9855" w:type="dxa"/>
            <w:gridSpan w:val="3"/>
          </w:tcPr>
          <w:p w14:paraId="6BBBB429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A2094B" w:rsidRPr="000A3771" w14:paraId="1B3EA065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3DA502F7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7E6F9F49" w14:textId="77777777" w:rsidR="00A2094B" w:rsidRPr="000A3771" w:rsidRDefault="00A2094B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 xml:space="preserve">Εισαγωγές και χονδρικό εμπόριο ειδών διατροφής σε κονσέρβες, ειδών οικιακής φροντίδας, ειδών ατομικής υγιεινής και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παραφαρμακευτικών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 προϊόντων.</w:t>
            </w:r>
          </w:p>
        </w:tc>
      </w:tr>
      <w:tr w:rsidR="00A2094B" w:rsidRPr="000A3771" w14:paraId="43A7DBCA" w14:textId="77777777" w:rsidTr="000A3771">
        <w:trPr>
          <w:trHeight w:val="340"/>
        </w:trPr>
        <w:tc>
          <w:tcPr>
            <w:tcW w:w="3094" w:type="dxa"/>
          </w:tcPr>
          <w:p w14:paraId="4C9BF352" w14:textId="77777777" w:rsidR="00A2094B" w:rsidRPr="000A3771" w:rsidRDefault="00A2094B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15D26636" w14:textId="77777777" w:rsidR="00A2094B" w:rsidRPr="000A3771" w:rsidRDefault="006E4FC6" w:rsidP="000A3771">
            <w:pPr>
              <w:spacing w:line="276" w:lineRule="auto"/>
              <w:jc w:val="both"/>
              <w:rPr>
                <w:rFonts w:cs="Tahoma"/>
                <w:w w:val="95"/>
                <w:lang w:val="it-IT"/>
              </w:rPr>
            </w:pPr>
            <w:r w:rsidRPr="000A3771">
              <w:rPr>
                <w:rFonts w:cs="Tahoma"/>
                <w:w w:val="95"/>
                <w:szCs w:val="20"/>
                <w:lang w:val="it-IT"/>
              </w:rPr>
              <w:t xml:space="preserve">Overlay, Omino Bianco, Fornet, Wc Net, Argentil, Carolin 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κ</w:t>
            </w:r>
            <w:r w:rsidRPr="000A3771">
              <w:rPr>
                <w:rFonts w:cs="Tahoma"/>
                <w:w w:val="95"/>
                <w:szCs w:val="20"/>
                <w:lang w:val="it-IT"/>
              </w:rPr>
              <w:t>.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ά</w:t>
            </w:r>
            <w:r w:rsidRPr="000A3771">
              <w:rPr>
                <w:rFonts w:cs="Tahoma"/>
                <w:w w:val="95"/>
                <w:szCs w:val="20"/>
                <w:lang w:val="it-IT"/>
              </w:rPr>
              <w:t>.</w:t>
            </w:r>
          </w:p>
        </w:tc>
      </w:tr>
      <w:tr w:rsidR="00A2094B" w:rsidRPr="000A3771" w14:paraId="4F92805E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19A7BABD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Προσω</w:t>
            </w:r>
            <w:proofErr w:type="spellEnd"/>
            <w:r w:rsidRPr="000A3771">
              <w:rPr>
                <w:rFonts w:cs="Tahoma"/>
                <w:b/>
                <w:w w:val="95"/>
              </w:rPr>
              <w:t>πικό:</w:t>
            </w:r>
          </w:p>
        </w:tc>
        <w:tc>
          <w:tcPr>
            <w:tcW w:w="6761" w:type="dxa"/>
            <w:gridSpan w:val="2"/>
          </w:tcPr>
          <w:p w14:paraId="52B39CC8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37</w:t>
            </w:r>
            <w:r w:rsidRPr="000A3771">
              <w:rPr>
                <w:rFonts w:cs="Tahoma"/>
                <w:w w:val="95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</w:rPr>
              <w:t>(</w:t>
            </w:r>
            <w:proofErr w:type="spellStart"/>
            <w:r w:rsidRPr="000A3771">
              <w:rPr>
                <w:rFonts w:cs="Tahoma"/>
                <w:w w:val="95"/>
              </w:rPr>
              <w:t>Icap</w:t>
            </w:r>
            <w:proofErr w:type="spellEnd"/>
            <w:r w:rsidRPr="000A3771">
              <w:rPr>
                <w:rFonts w:cs="Tahoma"/>
                <w:w w:val="95"/>
              </w:rPr>
              <w:t xml:space="preserve"> Database)</w:t>
            </w:r>
          </w:p>
        </w:tc>
      </w:tr>
      <w:tr w:rsidR="00A2094B" w:rsidRPr="000A3771" w14:paraId="682EDD3D" w14:textId="77777777" w:rsidTr="000A3771">
        <w:trPr>
          <w:trHeight w:val="340"/>
        </w:trPr>
        <w:tc>
          <w:tcPr>
            <w:tcW w:w="9855" w:type="dxa"/>
            <w:gridSpan w:val="3"/>
          </w:tcPr>
          <w:p w14:paraId="24E7B59C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ΟΙΚΟΝΟΜΙΚΑ ΣΤΟΙΧΕΙΑ</w:t>
            </w:r>
          </w:p>
        </w:tc>
      </w:tr>
      <w:tr w:rsidR="00A2094B" w:rsidRPr="000A3771" w14:paraId="5020EB3E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68EA5682" w14:textId="77777777" w:rsidR="00A2094B" w:rsidRPr="000A3771" w:rsidRDefault="006E4FC6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Κύκλος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b/>
                <w:w w:val="95"/>
              </w:rPr>
              <w:t>Εργ</w:t>
            </w:r>
            <w:proofErr w:type="spellEnd"/>
            <w:r w:rsidRPr="000A3771">
              <w:rPr>
                <w:rFonts w:cs="Tahoma"/>
                <w:b/>
                <w:w w:val="95"/>
              </w:rPr>
              <w:t>ασιών 2020</w:t>
            </w:r>
            <w:r w:rsidR="00A2094B" w:rsidRPr="000A3771">
              <w:rPr>
                <w:rFonts w:cs="Tahoma"/>
                <w:b/>
                <w:w w:val="95"/>
              </w:rPr>
              <w:t xml:space="preserve"> (€):</w:t>
            </w:r>
          </w:p>
        </w:tc>
        <w:tc>
          <w:tcPr>
            <w:tcW w:w="6761" w:type="dxa"/>
            <w:gridSpan w:val="2"/>
          </w:tcPr>
          <w:p w14:paraId="0105A1E8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31.977.191</w:t>
            </w:r>
          </w:p>
        </w:tc>
      </w:tr>
      <w:tr w:rsidR="00A2094B" w:rsidRPr="000A3771" w14:paraId="4637768B" w14:textId="77777777" w:rsidTr="000A3771">
        <w:trPr>
          <w:trHeight w:val="340"/>
        </w:trPr>
        <w:tc>
          <w:tcPr>
            <w:tcW w:w="9855" w:type="dxa"/>
            <w:gridSpan w:val="3"/>
          </w:tcPr>
          <w:p w14:paraId="19ED7894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ΙΣΤΟΡΙΚΟ</w:t>
            </w:r>
          </w:p>
        </w:tc>
      </w:tr>
      <w:tr w:rsidR="00A2094B" w:rsidRPr="000A3771" w14:paraId="6B59C282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58CB95DA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Ίδρυση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1540A07E" w14:textId="77777777" w:rsidR="00A2094B" w:rsidRPr="000A3771" w:rsidRDefault="006E4FC6" w:rsidP="000A3771">
            <w:pPr>
              <w:spacing w:line="276" w:lineRule="auto"/>
              <w:jc w:val="both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Ιδρύθηκε το 1976 με την επωνυμία Μινέρβα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Κέμικαλ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Ελλάς ΑΕ. Στις 21.11.1995 απορρόφησε την εταιρεία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Τρίπλεξ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ΑΒΕΕ (ιδρυθείσα το 1961) και άλλαξε την επωνυμία της σε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Τρίπλεξ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Ελλάς ΑΕΒΕ. </w:t>
            </w:r>
            <w:r w:rsidRPr="000A3771">
              <w:rPr>
                <w:rFonts w:cs="Tahoma"/>
                <w:w w:val="95"/>
                <w:szCs w:val="20"/>
              </w:rPr>
              <w:t xml:space="preserve">To 2003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άλλ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αξε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την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 επ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ωνυμί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α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της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στη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σημερινή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>.</w:t>
            </w:r>
          </w:p>
        </w:tc>
      </w:tr>
      <w:tr w:rsidR="00A2094B" w:rsidRPr="000A3771" w14:paraId="138352D9" w14:textId="77777777" w:rsidTr="000A3771">
        <w:trPr>
          <w:trHeight w:val="340"/>
        </w:trPr>
        <w:tc>
          <w:tcPr>
            <w:tcW w:w="9855" w:type="dxa"/>
            <w:gridSpan w:val="3"/>
          </w:tcPr>
          <w:p w14:paraId="6D87F307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A2094B" w:rsidRPr="000A3771" w14:paraId="124ABDCB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300E19B0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27FC3A06" w14:textId="77777777" w:rsidR="00A2094B" w:rsidRPr="000A3771" w:rsidRDefault="00A2094B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Μιχαλακοπούλου 91</w:t>
            </w:r>
            <w:r w:rsidR="006E4FC6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Τ.Κ. 115</w:t>
            </w:r>
            <w:r w:rsidR="006E4FC6" w:rsidRPr="000A3771">
              <w:rPr>
                <w:rFonts w:cs="Tahoma"/>
                <w:w w:val="95"/>
                <w:lang w:val="el-GR"/>
              </w:rPr>
              <w:t>-</w:t>
            </w:r>
            <w:r w:rsidRPr="000A3771">
              <w:rPr>
                <w:rFonts w:cs="Tahoma"/>
                <w:w w:val="95"/>
                <w:lang w:val="el-GR"/>
              </w:rPr>
              <w:t>28</w:t>
            </w:r>
            <w:r w:rsidR="006E4FC6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Αθήνα</w:t>
            </w:r>
            <w:r w:rsidR="006E4FC6" w:rsidRPr="000A3771">
              <w:rPr>
                <w:rFonts w:cs="Tahoma"/>
                <w:w w:val="95"/>
                <w:lang w:val="el-GR"/>
              </w:rPr>
              <w:t>, Αττική.</w:t>
            </w:r>
          </w:p>
        </w:tc>
      </w:tr>
      <w:tr w:rsidR="00A2094B" w:rsidRPr="000A3771" w14:paraId="0159A6F4" w14:textId="77777777" w:rsidTr="000A3771">
        <w:trPr>
          <w:trHeight w:val="340"/>
        </w:trPr>
        <w:tc>
          <w:tcPr>
            <w:tcW w:w="3094" w:type="dxa"/>
          </w:tcPr>
          <w:p w14:paraId="585FBE68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6C187551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2104897800</w:t>
            </w:r>
            <w:r w:rsidRPr="000A3771">
              <w:rPr>
                <w:rFonts w:cs="Tahoma"/>
                <w:w w:val="95"/>
              </w:rPr>
              <w:br/>
              <w:t>www.boltongroup.net</w:t>
            </w:r>
          </w:p>
        </w:tc>
      </w:tr>
      <w:tr w:rsidR="00A2094B" w:rsidRPr="000A3771" w14:paraId="6508D046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6766A24C" w14:textId="0302C470" w:rsidR="00A2094B" w:rsidRPr="000A3771" w:rsidRDefault="00A2094B" w:rsidP="000A3771">
            <w:pPr>
              <w:spacing w:line="276" w:lineRule="auto"/>
              <w:rPr>
                <w:rFonts w:cs="Tahoma"/>
                <w:color w:val="FF0000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CLEANWAY Ε.Π.Ε.</w:t>
            </w:r>
            <w:r w:rsidR="006338AE" w:rsidRPr="000A3771">
              <w:rPr>
                <w:rFonts w:cs="Tahoma"/>
                <w:b/>
                <w:color w:val="771719"/>
                <w:w w:val="95"/>
                <w:sz w:val="22"/>
              </w:rPr>
              <w:t xml:space="preserve"> </w:t>
            </w:r>
          </w:p>
        </w:tc>
        <w:tc>
          <w:tcPr>
            <w:tcW w:w="2829" w:type="dxa"/>
            <w:shd w:val="clear" w:color="auto" w:fill="F7CAAC"/>
          </w:tcPr>
          <w:p w14:paraId="676D3EA3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217572</w:t>
            </w:r>
          </w:p>
        </w:tc>
      </w:tr>
      <w:tr w:rsidR="00A2094B" w:rsidRPr="000A3771" w14:paraId="7266AC29" w14:textId="77777777" w:rsidTr="000A3771">
        <w:trPr>
          <w:trHeight w:val="340"/>
        </w:trPr>
        <w:tc>
          <w:tcPr>
            <w:tcW w:w="9855" w:type="dxa"/>
            <w:gridSpan w:val="3"/>
          </w:tcPr>
          <w:p w14:paraId="1E2AFE33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A2094B" w:rsidRPr="000A3771" w14:paraId="73CC2FCF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67E7A597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3CC88612" w14:textId="77777777" w:rsidR="00A2094B" w:rsidRPr="000A3771" w:rsidRDefault="006E4FC6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Παραγωγή απορρυπαντικών (και για τρίτους), χαρτικών </w:t>
            </w:r>
            <w:r w:rsidRPr="000A3771">
              <w:rPr>
                <w:rFonts w:cs="Tahoma"/>
                <w:w w:val="95"/>
                <w:szCs w:val="20"/>
              </w:rPr>
              <w:t>tissue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και καλλυντικών.</w:t>
            </w:r>
          </w:p>
        </w:tc>
      </w:tr>
      <w:tr w:rsidR="006E4FC6" w:rsidRPr="000A3771" w14:paraId="31DFA9A0" w14:textId="77777777" w:rsidTr="000A3771">
        <w:trPr>
          <w:trHeight w:val="340"/>
        </w:trPr>
        <w:tc>
          <w:tcPr>
            <w:tcW w:w="3094" w:type="dxa"/>
          </w:tcPr>
          <w:p w14:paraId="7B531F24" w14:textId="77777777" w:rsidR="006E4FC6" w:rsidRPr="000A3771" w:rsidRDefault="006E4FC6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3EDEAD87" w14:textId="77777777" w:rsidR="006338AE" w:rsidRPr="000A3771" w:rsidRDefault="006338AE" w:rsidP="000A3771">
            <w:pPr>
              <w:spacing w:line="276" w:lineRule="auto"/>
              <w:rPr>
                <w:rFonts w:cs="Tahoma"/>
                <w:w w:val="95"/>
                <w:szCs w:val="20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Απορρυπαντικά: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Questo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,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Solero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>,</w:t>
            </w:r>
          </w:p>
          <w:p w14:paraId="7FB3DAD9" w14:textId="77777777" w:rsidR="006E4FC6" w:rsidRPr="000A3771" w:rsidRDefault="006338AE" w:rsidP="000A3771">
            <w:pPr>
              <w:spacing w:line="276" w:lineRule="auto"/>
              <w:jc w:val="both"/>
              <w:rPr>
                <w:rFonts w:cs="Tahoma"/>
                <w:w w:val="95"/>
                <w:szCs w:val="20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Σαπούνια: </w:t>
            </w:r>
            <w:r w:rsidRPr="000A3771">
              <w:rPr>
                <w:rFonts w:cs="Tahoma"/>
                <w:w w:val="95"/>
                <w:szCs w:val="20"/>
              </w:rPr>
              <w:t>Tango</w:t>
            </w:r>
          </w:p>
        </w:tc>
      </w:tr>
      <w:tr w:rsidR="00A2094B" w:rsidRPr="000A3771" w14:paraId="1099C2A2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6C7B1D17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Προσω</w:t>
            </w:r>
            <w:proofErr w:type="spellEnd"/>
            <w:r w:rsidRPr="000A3771">
              <w:rPr>
                <w:rFonts w:cs="Tahoma"/>
                <w:b/>
                <w:w w:val="95"/>
              </w:rPr>
              <w:t>πικό:</w:t>
            </w:r>
          </w:p>
        </w:tc>
        <w:tc>
          <w:tcPr>
            <w:tcW w:w="6761" w:type="dxa"/>
            <w:gridSpan w:val="2"/>
          </w:tcPr>
          <w:p w14:paraId="4A17DD83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</w:rPr>
              <w:t>70</w:t>
            </w:r>
          </w:p>
        </w:tc>
      </w:tr>
      <w:tr w:rsidR="00A2094B" w:rsidRPr="000A3771" w14:paraId="3D6BBAFA" w14:textId="77777777" w:rsidTr="000A3771">
        <w:trPr>
          <w:trHeight w:val="340"/>
        </w:trPr>
        <w:tc>
          <w:tcPr>
            <w:tcW w:w="9855" w:type="dxa"/>
            <w:gridSpan w:val="3"/>
          </w:tcPr>
          <w:p w14:paraId="01949D85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ΟΙΚΟΝΟΜΙΚΑ ΣΤΟΙΧΕΙΑ</w:t>
            </w:r>
          </w:p>
        </w:tc>
      </w:tr>
      <w:tr w:rsidR="00A2094B" w:rsidRPr="000A3771" w14:paraId="3A22A194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68F0E37C" w14:textId="77777777" w:rsidR="00A2094B" w:rsidRPr="000A3771" w:rsidRDefault="006338AE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Κύκλος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b/>
                <w:w w:val="95"/>
              </w:rPr>
              <w:t>Εργ</w:t>
            </w:r>
            <w:proofErr w:type="spellEnd"/>
            <w:r w:rsidRPr="000A3771">
              <w:rPr>
                <w:rFonts w:cs="Tahoma"/>
                <w:b/>
                <w:w w:val="95"/>
              </w:rPr>
              <w:t>ασιών 2020</w:t>
            </w:r>
            <w:r w:rsidR="00A2094B" w:rsidRPr="000A3771">
              <w:rPr>
                <w:rFonts w:cs="Tahoma"/>
                <w:b/>
                <w:w w:val="95"/>
              </w:rPr>
              <w:t xml:space="preserve"> (€):</w:t>
            </w:r>
          </w:p>
        </w:tc>
        <w:tc>
          <w:tcPr>
            <w:tcW w:w="6761" w:type="dxa"/>
            <w:gridSpan w:val="2"/>
          </w:tcPr>
          <w:p w14:paraId="7C53E91B" w14:textId="77777777" w:rsidR="00A2094B" w:rsidRPr="000A3771" w:rsidRDefault="006338AE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5.500.000 (κατά δήλωση)</w:t>
            </w:r>
          </w:p>
        </w:tc>
      </w:tr>
      <w:tr w:rsidR="00A2094B" w:rsidRPr="000A3771" w14:paraId="7B57699F" w14:textId="77777777" w:rsidTr="000A3771">
        <w:trPr>
          <w:trHeight w:val="340"/>
        </w:trPr>
        <w:tc>
          <w:tcPr>
            <w:tcW w:w="9855" w:type="dxa"/>
            <w:gridSpan w:val="3"/>
          </w:tcPr>
          <w:p w14:paraId="5D9D6C7A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ΙΣΤΟΡΙΚΟ</w:t>
            </w:r>
          </w:p>
        </w:tc>
      </w:tr>
      <w:tr w:rsidR="00A2094B" w:rsidRPr="000A3771" w14:paraId="00DBE94D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637BE8C7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Ίδρυση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239E096A" w14:textId="77777777" w:rsidR="00A2094B" w:rsidRPr="000A3771" w:rsidRDefault="006338AE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>Ιδρύθηκε το 1995, για να συνεχίσει τις δραστηριότητες της ατομικής επιχείρησης, που προϋπήρχε από το 1987.</w:t>
            </w:r>
          </w:p>
        </w:tc>
      </w:tr>
      <w:tr w:rsidR="00A2094B" w:rsidRPr="000A3771" w14:paraId="67AC89D9" w14:textId="77777777" w:rsidTr="000A3771">
        <w:trPr>
          <w:trHeight w:val="340"/>
        </w:trPr>
        <w:tc>
          <w:tcPr>
            <w:tcW w:w="9855" w:type="dxa"/>
            <w:gridSpan w:val="3"/>
          </w:tcPr>
          <w:p w14:paraId="0F91CE85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A2094B" w:rsidRPr="000A3771" w14:paraId="14849996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613144C0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3A276619" w14:textId="77777777" w:rsidR="00A2094B" w:rsidRPr="000A3771" w:rsidRDefault="00A2094B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Κωνσταντινουπόλεως 160</w:t>
            </w:r>
            <w:r w:rsidR="006338AE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Τ.Κ. 135</w:t>
            </w:r>
            <w:r w:rsidR="006338AE" w:rsidRPr="000A3771">
              <w:rPr>
                <w:rFonts w:cs="Tahoma"/>
                <w:w w:val="95"/>
                <w:lang w:val="el-GR"/>
              </w:rPr>
              <w:t>-</w:t>
            </w:r>
            <w:r w:rsidRPr="000A3771">
              <w:rPr>
                <w:rFonts w:cs="Tahoma"/>
                <w:w w:val="95"/>
                <w:lang w:val="el-GR"/>
              </w:rPr>
              <w:t>61</w:t>
            </w:r>
            <w:r w:rsidR="006338AE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Αγιοι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 Ανάργυροι</w:t>
            </w:r>
            <w:r w:rsidR="006338AE" w:rsidRPr="000A3771">
              <w:rPr>
                <w:rFonts w:cs="Tahoma"/>
                <w:w w:val="95"/>
                <w:lang w:val="el-GR"/>
              </w:rPr>
              <w:t>, Αττική.</w:t>
            </w:r>
          </w:p>
        </w:tc>
      </w:tr>
      <w:tr w:rsidR="00A2094B" w:rsidRPr="000A3771" w14:paraId="38A11A1E" w14:textId="77777777" w:rsidTr="000A3771">
        <w:trPr>
          <w:trHeight w:val="340"/>
        </w:trPr>
        <w:tc>
          <w:tcPr>
            <w:tcW w:w="3094" w:type="dxa"/>
          </w:tcPr>
          <w:p w14:paraId="3E04D46D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5A5637A2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2102611775</w:t>
            </w:r>
            <w:r w:rsidRPr="000A3771">
              <w:rPr>
                <w:rFonts w:cs="Tahoma"/>
                <w:w w:val="95"/>
              </w:rPr>
              <w:br/>
              <w:t>www.cleanway.gr</w:t>
            </w:r>
          </w:p>
        </w:tc>
      </w:tr>
      <w:tr w:rsidR="00A2094B" w:rsidRPr="000A3771" w14:paraId="289579CD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1773C9B1" w14:textId="792D3DE3" w:rsidR="00A2094B" w:rsidRPr="000A3771" w:rsidRDefault="00A2094B" w:rsidP="000A3771">
            <w:pPr>
              <w:spacing w:line="276" w:lineRule="auto"/>
              <w:rPr>
                <w:rFonts w:cs="Tahoma"/>
                <w:color w:val="FF0000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COLGATE - PALMOLIVE ΕΜΠΟΡΙΚΗ (HELLAS) ΜΟΝΟΠΡΟΣΩΠΗ Ε.Π.Ε.</w:t>
            </w:r>
          </w:p>
        </w:tc>
        <w:tc>
          <w:tcPr>
            <w:tcW w:w="2829" w:type="dxa"/>
            <w:shd w:val="clear" w:color="auto" w:fill="F7CAAC"/>
          </w:tcPr>
          <w:p w14:paraId="500D4824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263347</w:t>
            </w:r>
          </w:p>
        </w:tc>
      </w:tr>
      <w:tr w:rsidR="00A2094B" w:rsidRPr="000A3771" w14:paraId="6DC316D5" w14:textId="77777777" w:rsidTr="000A3771">
        <w:trPr>
          <w:trHeight w:val="340"/>
        </w:trPr>
        <w:tc>
          <w:tcPr>
            <w:tcW w:w="9855" w:type="dxa"/>
            <w:gridSpan w:val="3"/>
          </w:tcPr>
          <w:p w14:paraId="096E7675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A2094B" w:rsidRPr="000A3771" w14:paraId="0AA4AD11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704FC949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3FE9E28A" w14:textId="77777777" w:rsidR="00A2094B" w:rsidRPr="000A3771" w:rsidRDefault="006338AE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>Εισαγωγές και χονδρικό εμπόριο απορρυπαντικών, σαπουνιών, καλλυντικών, υλικών καθαρισμού, ειδών ατομικής υγιεινής και περιποίησης.</w:t>
            </w:r>
          </w:p>
        </w:tc>
      </w:tr>
      <w:tr w:rsidR="006338AE" w:rsidRPr="000A3771" w14:paraId="76843C97" w14:textId="77777777" w:rsidTr="000A3771">
        <w:trPr>
          <w:trHeight w:val="340"/>
        </w:trPr>
        <w:tc>
          <w:tcPr>
            <w:tcW w:w="3094" w:type="dxa"/>
          </w:tcPr>
          <w:p w14:paraId="6A900BFD" w14:textId="77777777" w:rsidR="006338AE" w:rsidRPr="000A3771" w:rsidRDefault="00A32B1A" w:rsidP="000A3771">
            <w:pPr>
              <w:spacing w:line="276" w:lineRule="auto"/>
              <w:rPr>
                <w:rFonts w:cs="Tahoma"/>
                <w:b/>
                <w:w w:val="95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3328C632" w14:textId="77777777" w:rsidR="00A32B1A" w:rsidRPr="000A3771" w:rsidRDefault="00A32B1A" w:rsidP="000A3771">
            <w:pPr>
              <w:spacing w:line="276" w:lineRule="auto"/>
              <w:jc w:val="both"/>
              <w:rPr>
                <w:rFonts w:cs="Tahoma"/>
                <w:w w:val="95"/>
                <w:szCs w:val="20"/>
              </w:rPr>
            </w:pPr>
            <w:r w:rsidRPr="000A3771">
              <w:rPr>
                <w:rFonts w:cs="Tahoma"/>
                <w:w w:val="95"/>
                <w:szCs w:val="20"/>
              </w:rPr>
              <w:t>Απ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ορρυ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παντικά: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Azax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,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Soupline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>, Palmolive</w:t>
            </w:r>
          </w:p>
          <w:p w14:paraId="3E484B79" w14:textId="5126B96D" w:rsidR="006338AE" w:rsidRPr="000A3771" w:rsidRDefault="00A32B1A" w:rsidP="000A3771">
            <w:pPr>
              <w:spacing w:line="276" w:lineRule="auto"/>
              <w:jc w:val="both"/>
              <w:rPr>
                <w:rFonts w:cs="Tahoma"/>
                <w:color w:val="FF0000"/>
                <w:w w:val="95"/>
                <w:szCs w:val="20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lastRenderedPageBreak/>
              <w:t>Σαπούνια</w:t>
            </w:r>
            <w:r w:rsidRPr="000A3771">
              <w:rPr>
                <w:rFonts w:cs="Tahoma"/>
                <w:w w:val="95"/>
                <w:szCs w:val="20"/>
              </w:rPr>
              <w:t>: Palmolive</w:t>
            </w:r>
          </w:p>
        </w:tc>
      </w:tr>
      <w:tr w:rsidR="00A2094B" w:rsidRPr="000A3771" w14:paraId="4A030631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4A1572AD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lastRenderedPageBreak/>
              <w:t>Προσω</w:t>
            </w:r>
            <w:proofErr w:type="spellEnd"/>
            <w:r w:rsidRPr="000A3771">
              <w:rPr>
                <w:rFonts w:cs="Tahoma"/>
                <w:b/>
                <w:w w:val="95"/>
              </w:rPr>
              <w:t>πικό:</w:t>
            </w:r>
          </w:p>
        </w:tc>
        <w:tc>
          <w:tcPr>
            <w:tcW w:w="6761" w:type="dxa"/>
            <w:gridSpan w:val="2"/>
          </w:tcPr>
          <w:p w14:paraId="33DD4093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65</w:t>
            </w:r>
            <w:r w:rsidR="006338AE" w:rsidRPr="000A3771">
              <w:rPr>
                <w:rFonts w:cs="Tahoma"/>
                <w:w w:val="95"/>
                <w:lang w:val="el-GR"/>
              </w:rPr>
              <w:t xml:space="preserve"> </w:t>
            </w:r>
            <w:r w:rsidR="006338AE" w:rsidRPr="000A3771">
              <w:rPr>
                <w:rFonts w:cs="Tahoma"/>
                <w:w w:val="95"/>
              </w:rPr>
              <w:t>(</w:t>
            </w:r>
            <w:proofErr w:type="spellStart"/>
            <w:r w:rsidR="006338AE" w:rsidRPr="000A3771">
              <w:rPr>
                <w:rFonts w:cs="Tahoma"/>
                <w:w w:val="95"/>
              </w:rPr>
              <w:t>Icap</w:t>
            </w:r>
            <w:proofErr w:type="spellEnd"/>
            <w:r w:rsidR="006338AE" w:rsidRPr="000A3771">
              <w:rPr>
                <w:rFonts w:cs="Tahoma"/>
                <w:w w:val="95"/>
              </w:rPr>
              <w:t xml:space="preserve"> Database)</w:t>
            </w:r>
          </w:p>
        </w:tc>
      </w:tr>
      <w:tr w:rsidR="00A2094B" w:rsidRPr="000A3771" w14:paraId="6C9AEA2D" w14:textId="77777777" w:rsidTr="000A3771">
        <w:trPr>
          <w:trHeight w:val="340"/>
        </w:trPr>
        <w:tc>
          <w:tcPr>
            <w:tcW w:w="9855" w:type="dxa"/>
            <w:gridSpan w:val="3"/>
          </w:tcPr>
          <w:p w14:paraId="0D32B01C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ΟΙΚΟΝΟΜΙΚΑ ΣΤΟΙΧΕΙΑ</w:t>
            </w:r>
          </w:p>
        </w:tc>
      </w:tr>
      <w:tr w:rsidR="00A2094B" w:rsidRPr="000A3771" w14:paraId="539CEF66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0E16AF8B" w14:textId="41ACBD8E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Κύκλος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b/>
                <w:w w:val="95"/>
              </w:rPr>
              <w:t>Εργ</w:t>
            </w:r>
            <w:proofErr w:type="spellEnd"/>
            <w:r w:rsidRPr="000A3771">
              <w:rPr>
                <w:rFonts w:cs="Tahoma"/>
                <w:b/>
                <w:w w:val="95"/>
              </w:rPr>
              <w:t>ασιών 20</w:t>
            </w:r>
            <w:r w:rsidR="00DB663D" w:rsidRPr="000A3771">
              <w:rPr>
                <w:rFonts w:cs="Tahoma"/>
                <w:b/>
                <w:w w:val="95"/>
              </w:rPr>
              <w:t>20</w:t>
            </w:r>
            <w:r w:rsidRPr="000A3771">
              <w:rPr>
                <w:rFonts w:cs="Tahoma"/>
                <w:b/>
                <w:w w:val="95"/>
              </w:rPr>
              <w:t xml:space="preserve"> (€):</w:t>
            </w:r>
          </w:p>
        </w:tc>
        <w:tc>
          <w:tcPr>
            <w:tcW w:w="6761" w:type="dxa"/>
            <w:gridSpan w:val="2"/>
          </w:tcPr>
          <w:p w14:paraId="17593041" w14:textId="0CBD468D" w:rsidR="00A2094B" w:rsidRPr="000A3771" w:rsidRDefault="00DB663D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70.958.380</w:t>
            </w:r>
          </w:p>
        </w:tc>
      </w:tr>
      <w:tr w:rsidR="00A2094B" w:rsidRPr="000A3771" w14:paraId="77E1440C" w14:textId="77777777" w:rsidTr="000A3771">
        <w:trPr>
          <w:trHeight w:val="340"/>
        </w:trPr>
        <w:tc>
          <w:tcPr>
            <w:tcW w:w="9855" w:type="dxa"/>
            <w:gridSpan w:val="3"/>
          </w:tcPr>
          <w:p w14:paraId="46990853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ΙΣΤΟΡΙΚΟ</w:t>
            </w:r>
          </w:p>
        </w:tc>
      </w:tr>
      <w:tr w:rsidR="00A2094B" w:rsidRPr="000A3771" w14:paraId="53D6064C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17FC6FC8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Ίδρυση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4A590307" w14:textId="77777777" w:rsidR="00A2094B" w:rsidRPr="000A3771" w:rsidRDefault="00A32B1A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>Ιδρύθηκε το 2004 και ξεκίνησε δραστηριότητες το 2005.</w:t>
            </w:r>
          </w:p>
        </w:tc>
      </w:tr>
      <w:tr w:rsidR="00A2094B" w:rsidRPr="000A3771" w14:paraId="5DC311CE" w14:textId="77777777" w:rsidTr="000A3771">
        <w:trPr>
          <w:trHeight w:val="340"/>
        </w:trPr>
        <w:tc>
          <w:tcPr>
            <w:tcW w:w="9855" w:type="dxa"/>
            <w:gridSpan w:val="3"/>
          </w:tcPr>
          <w:p w14:paraId="54BC7AE2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A2094B" w:rsidRPr="000A3771" w14:paraId="62B09A99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1F8F06A5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4CFEB69E" w14:textId="77777777" w:rsidR="00A2094B" w:rsidRPr="000A3771" w:rsidRDefault="00A2094B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Αθηνών 89</w:t>
            </w:r>
            <w:r w:rsidR="00A32B1A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Τ.Κ. 185</w:t>
            </w:r>
            <w:r w:rsidR="00A32B1A" w:rsidRPr="000A3771">
              <w:rPr>
                <w:rFonts w:cs="Tahoma"/>
                <w:w w:val="95"/>
                <w:lang w:val="el-GR"/>
              </w:rPr>
              <w:t>-</w:t>
            </w:r>
            <w:r w:rsidRPr="000A3771">
              <w:rPr>
                <w:rFonts w:cs="Tahoma"/>
                <w:w w:val="95"/>
                <w:lang w:val="el-GR"/>
              </w:rPr>
              <w:t>41</w:t>
            </w:r>
            <w:r w:rsidR="00A32B1A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Πειραιάς</w:t>
            </w:r>
            <w:r w:rsidR="00A32B1A" w:rsidRPr="000A3771">
              <w:rPr>
                <w:rFonts w:cs="Tahoma"/>
                <w:w w:val="95"/>
                <w:lang w:val="el-GR"/>
              </w:rPr>
              <w:t>, Αττική.</w:t>
            </w:r>
          </w:p>
        </w:tc>
      </w:tr>
      <w:tr w:rsidR="00A2094B" w:rsidRPr="000A3771" w14:paraId="7DAAA0FF" w14:textId="77777777" w:rsidTr="000A3771">
        <w:trPr>
          <w:trHeight w:val="340"/>
        </w:trPr>
        <w:tc>
          <w:tcPr>
            <w:tcW w:w="3094" w:type="dxa"/>
          </w:tcPr>
          <w:p w14:paraId="2C27B933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0AF8964C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2104831900</w:t>
            </w:r>
            <w:r w:rsidRPr="000A3771">
              <w:rPr>
                <w:rFonts w:cs="Tahoma"/>
                <w:w w:val="95"/>
              </w:rPr>
              <w:br/>
              <w:t>www.colgate.com.gr</w:t>
            </w:r>
          </w:p>
        </w:tc>
      </w:tr>
      <w:tr w:rsidR="00A2094B" w:rsidRPr="000A3771" w14:paraId="04860525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15EF4A1B" w14:textId="2B3B8253" w:rsidR="00A2094B" w:rsidRPr="000A3771" w:rsidRDefault="00A2094B" w:rsidP="000A3771">
            <w:pPr>
              <w:spacing w:line="276" w:lineRule="auto"/>
              <w:rPr>
                <w:rFonts w:cs="Tahoma"/>
                <w:color w:val="FF0000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COLGATE PALMOLIVE (HELLAS) ΜΟΝΟΠΡΟΣΩΠΗ Α.Β.Ε.Ε.</w:t>
            </w:r>
          </w:p>
        </w:tc>
        <w:tc>
          <w:tcPr>
            <w:tcW w:w="2829" w:type="dxa"/>
            <w:shd w:val="clear" w:color="auto" w:fill="F7CAAC"/>
          </w:tcPr>
          <w:p w14:paraId="17FA9DD7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7529800</w:t>
            </w:r>
          </w:p>
        </w:tc>
      </w:tr>
      <w:tr w:rsidR="00A2094B" w:rsidRPr="000A3771" w14:paraId="5F8800B2" w14:textId="77777777" w:rsidTr="000A3771">
        <w:trPr>
          <w:trHeight w:val="340"/>
        </w:trPr>
        <w:tc>
          <w:tcPr>
            <w:tcW w:w="9855" w:type="dxa"/>
            <w:gridSpan w:val="3"/>
          </w:tcPr>
          <w:p w14:paraId="24800D39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A2094B" w:rsidRPr="000A3771" w14:paraId="7F8A9144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7F8FA751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4512DBE4" w14:textId="77777777" w:rsidR="00A2094B" w:rsidRPr="000A3771" w:rsidRDefault="00A32B1A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>Παραγωγή απορρυπαντικών, καλλυντικών και ειδών καθαρισμού (φασόν για τρίτους).</w:t>
            </w:r>
          </w:p>
        </w:tc>
      </w:tr>
      <w:tr w:rsidR="00A32B1A" w:rsidRPr="000A3771" w14:paraId="5D32A945" w14:textId="77777777" w:rsidTr="000A3771">
        <w:trPr>
          <w:trHeight w:val="340"/>
        </w:trPr>
        <w:tc>
          <w:tcPr>
            <w:tcW w:w="3094" w:type="dxa"/>
          </w:tcPr>
          <w:p w14:paraId="01F3DCEF" w14:textId="77777777" w:rsidR="00A32B1A" w:rsidRPr="000A3771" w:rsidRDefault="00A32B1A" w:rsidP="000A3771">
            <w:pPr>
              <w:spacing w:line="276" w:lineRule="auto"/>
              <w:rPr>
                <w:rFonts w:cs="Tahoma"/>
                <w:b/>
                <w:w w:val="95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036F80CA" w14:textId="77777777" w:rsidR="00A32B1A" w:rsidRPr="000A3771" w:rsidRDefault="00A32B1A" w:rsidP="000A3771">
            <w:pPr>
              <w:spacing w:line="276" w:lineRule="auto"/>
              <w:jc w:val="both"/>
              <w:rPr>
                <w:rFonts w:cs="Tahoma"/>
                <w:w w:val="95"/>
                <w:szCs w:val="20"/>
              </w:rPr>
            </w:pPr>
            <w:r w:rsidRPr="000A3771">
              <w:rPr>
                <w:rFonts w:cs="Tahoma"/>
                <w:w w:val="95"/>
                <w:szCs w:val="20"/>
              </w:rPr>
              <w:t>Απ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ορρυ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παντικά: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Azax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,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Soupline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>, Palmolive</w:t>
            </w:r>
          </w:p>
          <w:p w14:paraId="67AC6F31" w14:textId="7852130B" w:rsidR="00A32B1A" w:rsidRPr="000A3771" w:rsidRDefault="00A32B1A" w:rsidP="000A3771">
            <w:pPr>
              <w:spacing w:line="276" w:lineRule="auto"/>
              <w:jc w:val="both"/>
              <w:rPr>
                <w:rFonts w:cs="Tahoma"/>
                <w:w w:val="95"/>
                <w:szCs w:val="20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>Σαπούνια</w:t>
            </w:r>
            <w:r w:rsidRPr="000A3771">
              <w:rPr>
                <w:rFonts w:cs="Tahoma"/>
                <w:w w:val="95"/>
                <w:szCs w:val="20"/>
              </w:rPr>
              <w:t xml:space="preserve">: Palmolive </w:t>
            </w:r>
          </w:p>
        </w:tc>
      </w:tr>
      <w:tr w:rsidR="00A2094B" w:rsidRPr="000A3771" w14:paraId="75F7345E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7B949DFF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Προσω</w:t>
            </w:r>
            <w:proofErr w:type="spellEnd"/>
            <w:r w:rsidRPr="000A3771">
              <w:rPr>
                <w:rFonts w:cs="Tahoma"/>
                <w:b/>
                <w:w w:val="95"/>
              </w:rPr>
              <w:t>πικό:</w:t>
            </w:r>
          </w:p>
        </w:tc>
        <w:tc>
          <w:tcPr>
            <w:tcW w:w="6761" w:type="dxa"/>
            <w:gridSpan w:val="2"/>
          </w:tcPr>
          <w:p w14:paraId="0F7E28FD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165</w:t>
            </w:r>
            <w:r w:rsidR="00A32B1A" w:rsidRPr="000A3771">
              <w:rPr>
                <w:rFonts w:cs="Tahoma"/>
                <w:w w:val="95"/>
                <w:lang w:val="el-GR"/>
              </w:rPr>
              <w:t xml:space="preserve"> </w:t>
            </w:r>
            <w:r w:rsidR="00A32B1A" w:rsidRPr="000A3771">
              <w:rPr>
                <w:rFonts w:cs="Tahoma"/>
                <w:w w:val="95"/>
              </w:rPr>
              <w:t>(</w:t>
            </w:r>
            <w:proofErr w:type="spellStart"/>
            <w:r w:rsidR="00A32B1A" w:rsidRPr="000A3771">
              <w:rPr>
                <w:rFonts w:cs="Tahoma"/>
                <w:w w:val="95"/>
              </w:rPr>
              <w:t>Icap</w:t>
            </w:r>
            <w:proofErr w:type="spellEnd"/>
            <w:r w:rsidR="00A32B1A" w:rsidRPr="000A3771">
              <w:rPr>
                <w:rFonts w:cs="Tahoma"/>
                <w:w w:val="95"/>
              </w:rPr>
              <w:t xml:space="preserve"> Database)</w:t>
            </w:r>
          </w:p>
        </w:tc>
      </w:tr>
      <w:tr w:rsidR="00A2094B" w:rsidRPr="000A3771" w14:paraId="35652B5A" w14:textId="77777777" w:rsidTr="000A3771">
        <w:trPr>
          <w:trHeight w:val="340"/>
        </w:trPr>
        <w:tc>
          <w:tcPr>
            <w:tcW w:w="9855" w:type="dxa"/>
            <w:gridSpan w:val="3"/>
          </w:tcPr>
          <w:p w14:paraId="0F39BF1B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ΟΙΚΟΝΟΜΙΚΑ ΣΤΟΙΧΕΙΑ</w:t>
            </w:r>
          </w:p>
        </w:tc>
      </w:tr>
      <w:tr w:rsidR="00A2094B" w:rsidRPr="000A3771" w14:paraId="212CD790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053CEC8C" w14:textId="02CBD511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Κύκλος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b/>
                <w:w w:val="95"/>
              </w:rPr>
              <w:t>Εργ</w:t>
            </w:r>
            <w:proofErr w:type="spellEnd"/>
            <w:r w:rsidRPr="000A3771">
              <w:rPr>
                <w:rFonts w:cs="Tahoma"/>
                <w:b/>
                <w:w w:val="95"/>
              </w:rPr>
              <w:t>ασιών 20</w:t>
            </w:r>
            <w:r w:rsidR="00DB663D" w:rsidRPr="000A3771">
              <w:rPr>
                <w:rFonts w:cs="Tahoma"/>
                <w:b/>
                <w:w w:val="95"/>
              </w:rPr>
              <w:t>20</w:t>
            </w:r>
            <w:r w:rsidRPr="000A3771">
              <w:rPr>
                <w:rFonts w:cs="Tahoma"/>
                <w:b/>
                <w:w w:val="95"/>
              </w:rPr>
              <w:t xml:space="preserve"> (€):</w:t>
            </w:r>
          </w:p>
        </w:tc>
        <w:tc>
          <w:tcPr>
            <w:tcW w:w="6761" w:type="dxa"/>
            <w:gridSpan w:val="2"/>
          </w:tcPr>
          <w:p w14:paraId="0D4B69F7" w14:textId="170E22B4" w:rsidR="00A2094B" w:rsidRPr="000A3771" w:rsidRDefault="00DB663D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21.300.633</w:t>
            </w:r>
          </w:p>
        </w:tc>
      </w:tr>
      <w:tr w:rsidR="00A2094B" w:rsidRPr="000A3771" w14:paraId="201DEE45" w14:textId="77777777" w:rsidTr="000A3771">
        <w:trPr>
          <w:trHeight w:val="340"/>
        </w:trPr>
        <w:tc>
          <w:tcPr>
            <w:tcW w:w="9855" w:type="dxa"/>
            <w:gridSpan w:val="3"/>
          </w:tcPr>
          <w:p w14:paraId="505676F1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ΙΣΤΟΡΙΚΟ</w:t>
            </w:r>
          </w:p>
        </w:tc>
      </w:tr>
      <w:tr w:rsidR="00A2094B" w:rsidRPr="000A3771" w14:paraId="1DDC89E0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374A8411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Ίδρυση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40B94017" w14:textId="77777777" w:rsidR="00A2094B" w:rsidRPr="000A3771" w:rsidRDefault="00A32B1A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Ιδρύθηκε το 1962. Το 1986 απορρόφησε την εταιρεία Πατσούρης Θεόδωρος &amp; ΣΙΑ Ε.Ε., το 1989 απορρόφησε την εταιρεία ΑΡΚΑΣ Α.Ε. και το 1996 την Αφοί Δ.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Μάγκου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Α.Ε. Το 2019 η επωνυμία της εταιρείας </w:t>
            </w:r>
            <w:r w:rsidR="007D6017" w:rsidRPr="000A3771">
              <w:rPr>
                <w:rFonts w:cs="Tahoma"/>
                <w:w w:val="95"/>
                <w:szCs w:val="20"/>
                <w:lang w:val="el-GR"/>
              </w:rPr>
              <w:t>άλλαξε από COLGATE PALMOLIVE (HELLAS) Α.Β.Ε.Ε. στη σημερινή.</w:t>
            </w:r>
          </w:p>
        </w:tc>
      </w:tr>
      <w:tr w:rsidR="00A2094B" w:rsidRPr="000A3771" w14:paraId="5446B785" w14:textId="77777777" w:rsidTr="000A3771">
        <w:trPr>
          <w:trHeight w:val="340"/>
        </w:trPr>
        <w:tc>
          <w:tcPr>
            <w:tcW w:w="9855" w:type="dxa"/>
            <w:gridSpan w:val="3"/>
          </w:tcPr>
          <w:p w14:paraId="30A20FD9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A2094B" w:rsidRPr="000A3771" w14:paraId="31185D32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37FB524B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3F90CD14" w14:textId="77777777" w:rsidR="00A2094B" w:rsidRPr="000A3771" w:rsidRDefault="00A2094B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Αθηνών 89</w:t>
            </w:r>
            <w:r w:rsidR="007D6017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Τ.Κ. 1854</w:t>
            </w:r>
            <w:r w:rsidR="007D6017" w:rsidRPr="000A3771">
              <w:rPr>
                <w:rFonts w:cs="Tahoma"/>
                <w:w w:val="95"/>
                <w:lang w:val="el-GR"/>
              </w:rPr>
              <w:t>,0</w:t>
            </w:r>
            <w:r w:rsidRPr="000A3771">
              <w:rPr>
                <w:rFonts w:cs="Tahoma"/>
                <w:w w:val="95"/>
                <w:lang w:val="el-GR"/>
              </w:rPr>
              <w:t>1 Πειραιάς</w:t>
            </w:r>
            <w:r w:rsidR="007D6017" w:rsidRPr="000A3771">
              <w:rPr>
                <w:rFonts w:cs="Tahoma"/>
                <w:w w:val="95"/>
                <w:lang w:val="el-GR"/>
              </w:rPr>
              <w:t>, Αττική.</w:t>
            </w:r>
          </w:p>
        </w:tc>
      </w:tr>
      <w:tr w:rsidR="00A2094B" w:rsidRPr="000A3771" w14:paraId="242B4C24" w14:textId="77777777" w:rsidTr="000A3771">
        <w:trPr>
          <w:trHeight w:val="340"/>
        </w:trPr>
        <w:tc>
          <w:tcPr>
            <w:tcW w:w="3094" w:type="dxa"/>
          </w:tcPr>
          <w:p w14:paraId="0EBC1458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60652AE4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2104831900</w:t>
            </w:r>
            <w:r w:rsidRPr="000A3771">
              <w:rPr>
                <w:rFonts w:cs="Tahoma"/>
                <w:w w:val="95"/>
              </w:rPr>
              <w:br/>
              <w:t>www.colgate.com.gr</w:t>
            </w:r>
          </w:p>
        </w:tc>
      </w:tr>
      <w:tr w:rsidR="00A2094B" w:rsidRPr="000A3771" w14:paraId="0DEF13BF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2C14B65B" w14:textId="2503795B" w:rsidR="00A2094B" w:rsidRPr="000A3771" w:rsidRDefault="00A2094B" w:rsidP="000A3771">
            <w:pPr>
              <w:spacing w:line="276" w:lineRule="auto"/>
              <w:rPr>
                <w:rFonts w:cs="Tahoma"/>
                <w:color w:val="FF0000"/>
                <w:w w:val="95"/>
                <w:lang w:val="el-GR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DON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 xml:space="preserve"> 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POL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 xml:space="preserve"> 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A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.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E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.</w:t>
            </w:r>
            <w:r w:rsidR="002626F2"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 xml:space="preserve"> </w:t>
            </w:r>
          </w:p>
        </w:tc>
        <w:tc>
          <w:tcPr>
            <w:tcW w:w="2829" w:type="dxa"/>
            <w:shd w:val="clear" w:color="auto" w:fill="F7CAAC"/>
          </w:tcPr>
          <w:p w14:paraId="31A47A28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 xml:space="preserve"> 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CODE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: 200096</w:t>
            </w:r>
          </w:p>
        </w:tc>
      </w:tr>
      <w:tr w:rsidR="00A2094B" w:rsidRPr="000A3771" w14:paraId="39B5097C" w14:textId="77777777" w:rsidTr="000A3771">
        <w:trPr>
          <w:trHeight w:val="340"/>
        </w:trPr>
        <w:tc>
          <w:tcPr>
            <w:tcW w:w="9855" w:type="dxa"/>
            <w:gridSpan w:val="3"/>
          </w:tcPr>
          <w:p w14:paraId="27D5373E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ΕΜΠΟΡΙΚΑ ΣΤΟΙΧΕΙΑ</w:t>
            </w:r>
          </w:p>
        </w:tc>
      </w:tr>
      <w:tr w:rsidR="00A2094B" w:rsidRPr="000A3771" w14:paraId="69D30548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7139AA38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Δραστηριότητα:</w:t>
            </w:r>
          </w:p>
        </w:tc>
        <w:tc>
          <w:tcPr>
            <w:tcW w:w="6761" w:type="dxa"/>
            <w:gridSpan w:val="2"/>
          </w:tcPr>
          <w:p w14:paraId="4C440DD2" w14:textId="77777777" w:rsidR="00A2094B" w:rsidRPr="000A3771" w:rsidRDefault="002626F2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>Παραγωγή σαπουνιών, απορρυπαντικών, καλλυντικών και πρώτων υλών.</w:t>
            </w:r>
          </w:p>
        </w:tc>
      </w:tr>
      <w:tr w:rsidR="008B1394" w:rsidRPr="000A3771" w14:paraId="7EF0CB6D" w14:textId="77777777" w:rsidTr="000A3771">
        <w:trPr>
          <w:trHeight w:val="340"/>
        </w:trPr>
        <w:tc>
          <w:tcPr>
            <w:tcW w:w="3094" w:type="dxa"/>
          </w:tcPr>
          <w:p w14:paraId="5F7E8CBF" w14:textId="77777777" w:rsidR="008B1394" w:rsidRPr="000A3771" w:rsidRDefault="008B1394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14EA6351" w14:textId="77777777" w:rsidR="008B1394" w:rsidRPr="000A3771" w:rsidRDefault="008B1394" w:rsidP="000A3771">
            <w:pPr>
              <w:spacing w:line="276" w:lineRule="auto"/>
              <w:jc w:val="both"/>
              <w:rPr>
                <w:rFonts w:cs="Tahoma"/>
                <w:w w:val="95"/>
                <w:szCs w:val="20"/>
              </w:rPr>
            </w:pPr>
            <w:r w:rsidRPr="000A3771">
              <w:rPr>
                <w:rFonts w:cs="Tahoma"/>
                <w:w w:val="95"/>
                <w:szCs w:val="20"/>
              </w:rPr>
              <w:t>Don, Dolan, Fresh Line, Silvex</w:t>
            </w:r>
          </w:p>
        </w:tc>
      </w:tr>
      <w:tr w:rsidR="00A2094B" w:rsidRPr="000A3771" w14:paraId="0E4F425F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76B90CDB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Προσω</w:t>
            </w:r>
            <w:proofErr w:type="spellEnd"/>
            <w:r w:rsidRPr="000A3771">
              <w:rPr>
                <w:rFonts w:cs="Tahoma"/>
                <w:b/>
                <w:w w:val="95"/>
              </w:rPr>
              <w:t>πικό:</w:t>
            </w:r>
          </w:p>
        </w:tc>
        <w:tc>
          <w:tcPr>
            <w:tcW w:w="6761" w:type="dxa"/>
            <w:gridSpan w:val="2"/>
          </w:tcPr>
          <w:p w14:paraId="342F1BEE" w14:textId="45B11A25" w:rsidR="00A2094B" w:rsidRPr="000A3771" w:rsidRDefault="002626F2" w:rsidP="000A3771">
            <w:pPr>
              <w:spacing w:line="276" w:lineRule="auto"/>
              <w:rPr>
                <w:rFonts w:cs="Tahoma"/>
                <w:color w:val="FF0000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>Μ.Δ.</w:t>
            </w:r>
          </w:p>
        </w:tc>
      </w:tr>
      <w:tr w:rsidR="00A2094B" w:rsidRPr="000A3771" w14:paraId="1F0D4E41" w14:textId="77777777" w:rsidTr="000A3771">
        <w:trPr>
          <w:trHeight w:val="340"/>
        </w:trPr>
        <w:tc>
          <w:tcPr>
            <w:tcW w:w="9855" w:type="dxa"/>
            <w:gridSpan w:val="3"/>
          </w:tcPr>
          <w:p w14:paraId="27BD2A52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ΟΙΚΟΝΟΜΙΚΑ ΣΤΟΙΧΕΙΑ</w:t>
            </w:r>
          </w:p>
        </w:tc>
      </w:tr>
      <w:tr w:rsidR="00A2094B" w:rsidRPr="000A3771" w14:paraId="3387407C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5C7FCB82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Κύκλος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b/>
                <w:w w:val="95"/>
              </w:rPr>
              <w:t>Εργ</w:t>
            </w:r>
            <w:proofErr w:type="spellEnd"/>
            <w:r w:rsidRPr="000A3771">
              <w:rPr>
                <w:rFonts w:cs="Tahoma"/>
                <w:b/>
                <w:w w:val="95"/>
              </w:rPr>
              <w:t>ασιών 2</w:t>
            </w:r>
            <w:r w:rsidR="002626F2" w:rsidRPr="000A3771">
              <w:rPr>
                <w:rFonts w:cs="Tahoma"/>
                <w:b/>
                <w:w w:val="95"/>
              </w:rPr>
              <w:t>017</w:t>
            </w:r>
            <w:r w:rsidRPr="000A3771">
              <w:rPr>
                <w:rFonts w:cs="Tahoma"/>
                <w:b/>
                <w:w w:val="95"/>
              </w:rPr>
              <w:t xml:space="preserve"> (€):</w:t>
            </w:r>
          </w:p>
        </w:tc>
        <w:tc>
          <w:tcPr>
            <w:tcW w:w="6761" w:type="dxa"/>
            <w:gridSpan w:val="2"/>
          </w:tcPr>
          <w:p w14:paraId="2DAF2766" w14:textId="11534B50" w:rsidR="00A2094B" w:rsidRPr="000A3771" w:rsidRDefault="002626F2" w:rsidP="000A3771">
            <w:pPr>
              <w:spacing w:line="276" w:lineRule="auto"/>
              <w:rPr>
                <w:rFonts w:cs="Tahoma"/>
                <w:color w:val="FF0000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 xml:space="preserve">8.299.598 </w:t>
            </w:r>
          </w:p>
        </w:tc>
      </w:tr>
      <w:tr w:rsidR="00A2094B" w:rsidRPr="000A3771" w14:paraId="2B31BC3F" w14:textId="77777777" w:rsidTr="000A3771">
        <w:trPr>
          <w:trHeight w:val="340"/>
        </w:trPr>
        <w:tc>
          <w:tcPr>
            <w:tcW w:w="9855" w:type="dxa"/>
            <w:gridSpan w:val="3"/>
          </w:tcPr>
          <w:p w14:paraId="66C19303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ΙΣΤΟΡΙΚΟ</w:t>
            </w:r>
          </w:p>
        </w:tc>
      </w:tr>
      <w:tr w:rsidR="00A2094B" w:rsidRPr="000A3771" w14:paraId="65F875C1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2E0F94C7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Ίδρυση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26CB729B" w14:textId="77777777" w:rsidR="00A2094B" w:rsidRPr="000A3771" w:rsidRDefault="008B1394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Ιδρύθηκε το 1991 και προήλθε από μετατροπή της εταιρίας Γ. Π. Γράψας &amp; Σία ΟΕ που προϋπήρχε από το 1978. Το 2013 εισέφερε τον εμπορικό της κλάδο για τη δημιουργία της εταιρείας </w:t>
            </w:r>
            <w:r w:rsidRPr="000A3771">
              <w:rPr>
                <w:rFonts w:cs="Tahoma"/>
                <w:w w:val="95"/>
                <w:szCs w:val="20"/>
              </w:rPr>
              <w:t>Stalker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Group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Α.Ε.</w:t>
            </w:r>
          </w:p>
        </w:tc>
      </w:tr>
      <w:tr w:rsidR="00A2094B" w:rsidRPr="000A3771" w14:paraId="789D52F4" w14:textId="77777777" w:rsidTr="000A3771">
        <w:trPr>
          <w:trHeight w:val="340"/>
        </w:trPr>
        <w:tc>
          <w:tcPr>
            <w:tcW w:w="9855" w:type="dxa"/>
            <w:gridSpan w:val="3"/>
          </w:tcPr>
          <w:p w14:paraId="07CA57F7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A2094B" w:rsidRPr="000A3771" w14:paraId="782360A9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46844BA2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5C565C64" w14:textId="77777777" w:rsidR="00A2094B" w:rsidRPr="000A3771" w:rsidRDefault="00A2094B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 xml:space="preserve">Δεκελείας &amp; Κωνσταντινουπόλεως, Θέση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Μονομάτι</w:t>
            </w:r>
            <w:proofErr w:type="spellEnd"/>
            <w:r w:rsidR="008B1394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Τ.Κ. 136</w:t>
            </w:r>
            <w:r w:rsidR="008B1394" w:rsidRPr="000A3771">
              <w:rPr>
                <w:rFonts w:cs="Tahoma"/>
                <w:w w:val="95"/>
                <w:lang w:val="el-GR"/>
              </w:rPr>
              <w:t>-</w:t>
            </w:r>
            <w:r w:rsidRPr="000A3771">
              <w:rPr>
                <w:rFonts w:cs="Tahoma"/>
                <w:w w:val="95"/>
                <w:lang w:val="el-GR"/>
              </w:rPr>
              <w:t>77</w:t>
            </w:r>
            <w:r w:rsidR="008B1394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Αχαρνές</w:t>
            </w:r>
            <w:r w:rsidR="008B1394" w:rsidRPr="000A3771">
              <w:rPr>
                <w:rFonts w:cs="Tahoma"/>
                <w:w w:val="95"/>
                <w:lang w:val="el-GR"/>
              </w:rPr>
              <w:t>, Αττική.</w:t>
            </w:r>
          </w:p>
        </w:tc>
      </w:tr>
      <w:tr w:rsidR="00A2094B" w:rsidRPr="000A3771" w14:paraId="065680D8" w14:textId="77777777" w:rsidTr="000A3771">
        <w:trPr>
          <w:trHeight w:val="340"/>
        </w:trPr>
        <w:tc>
          <w:tcPr>
            <w:tcW w:w="3094" w:type="dxa"/>
          </w:tcPr>
          <w:p w14:paraId="004028A9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38649936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2102467670</w:t>
            </w:r>
            <w:r w:rsidRPr="000A3771">
              <w:rPr>
                <w:rFonts w:cs="Tahoma"/>
                <w:w w:val="95"/>
              </w:rPr>
              <w:br/>
              <w:t>www.donpol.gr</w:t>
            </w:r>
          </w:p>
        </w:tc>
      </w:tr>
      <w:tr w:rsidR="00A2094B" w:rsidRPr="000A3771" w14:paraId="1ACC2FB0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3F998043" w14:textId="63D6CCAA" w:rsidR="00A2094B" w:rsidRPr="000A3771" w:rsidRDefault="00A2094B" w:rsidP="000A3771">
            <w:pPr>
              <w:spacing w:line="276" w:lineRule="auto"/>
              <w:rPr>
                <w:rFonts w:cs="Tahoma"/>
                <w:color w:val="FF0000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lastRenderedPageBreak/>
              <w:t>FLOS Γ. ΠΑΠΑΠΑΝΑΓΙΩΤΟΥ Α.Β.Ε.Ε.Α.</w:t>
            </w:r>
            <w:r w:rsidR="00864FD0" w:rsidRPr="000A3771">
              <w:rPr>
                <w:rFonts w:cs="Tahoma"/>
                <w:b/>
                <w:color w:val="771719"/>
                <w:w w:val="95"/>
                <w:sz w:val="22"/>
              </w:rPr>
              <w:t xml:space="preserve"> </w:t>
            </w:r>
          </w:p>
        </w:tc>
        <w:tc>
          <w:tcPr>
            <w:tcW w:w="2829" w:type="dxa"/>
            <w:shd w:val="clear" w:color="auto" w:fill="F7CAAC"/>
          </w:tcPr>
          <w:p w14:paraId="7EDA611A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218211</w:t>
            </w:r>
          </w:p>
        </w:tc>
      </w:tr>
      <w:tr w:rsidR="00A2094B" w:rsidRPr="000A3771" w14:paraId="2169280F" w14:textId="77777777" w:rsidTr="000A3771">
        <w:trPr>
          <w:trHeight w:val="340"/>
        </w:trPr>
        <w:tc>
          <w:tcPr>
            <w:tcW w:w="9855" w:type="dxa"/>
            <w:gridSpan w:val="3"/>
          </w:tcPr>
          <w:p w14:paraId="264E358D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A2094B" w:rsidRPr="000A3771" w14:paraId="04C041C7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5A328603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5F4C14A1" w14:textId="77777777" w:rsidR="00A2094B" w:rsidRPr="000A3771" w:rsidRDefault="008B1394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>Παραγωγή απορρυπαντικών. Παραγωγή (φασόν) καλλυντικών. Παραγωγή ηλεκτρικής ενέργειας (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φωτοβολταϊκό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πάρκο).</w:t>
            </w:r>
          </w:p>
        </w:tc>
      </w:tr>
      <w:tr w:rsidR="008B1394" w:rsidRPr="000A3771" w14:paraId="05927C92" w14:textId="77777777" w:rsidTr="000A3771">
        <w:trPr>
          <w:trHeight w:val="340"/>
        </w:trPr>
        <w:tc>
          <w:tcPr>
            <w:tcW w:w="3094" w:type="dxa"/>
          </w:tcPr>
          <w:p w14:paraId="5EA8283D" w14:textId="77777777" w:rsidR="008B1394" w:rsidRPr="000A3771" w:rsidRDefault="008B1394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741C87CB" w14:textId="77777777" w:rsidR="008B1394" w:rsidRPr="000A3771" w:rsidRDefault="006E0599" w:rsidP="000A3771">
            <w:pPr>
              <w:spacing w:line="276" w:lineRule="auto"/>
              <w:jc w:val="both"/>
              <w:rPr>
                <w:rFonts w:cs="Tahoma"/>
                <w:w w:val="95"/>
                <w:szCs w:val="20"/>
              </w:rPr>
            </w:pPr>
            <w:proofErr w:type="spellStart"/>
            <w:r w:rsidRPr="000A3771">
              <w:rPr>
                <w:rFonts w:cs="Tahoma"/>
                <w:w w:val="95"/>
                <w:szCs w:val="20"/>
              </w:rPr>
              <w:t>Flos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>, Lenox, Smart, Nova</w:t>
            </w:r>
            <w:r w:rsidR="00864FD0" w:rsidRPr="000A3771">
              <w:rPr>
                <w:rFonts w:cs="Tahoma"/>
                <w:w w:val="95"/>
                <w:szCs w:val="20"/>
              </w:rPr>
              <w:t xml:space="preserve">, Vero </w:t>
            </w:r>
            <w:r w:rsidR="00864FD0" w:rsidRPr="000A3771">
              <w:rPr>
                <w:rFonts w:cs="Tahoma"/>
                <w:w w:val="95"/>
                <w:szCs w:val="20"/>
                <w:lang w:val="el-GR"/>
              </w:rPr>
              <w:t>κ</w:t>
            </w:r>
            <w:r w:rsidR="00864FD0" w:rsidRPr="000A3771">
              <w:rPr>
                <w:rFonts w:cs="Tahoma"/>
                <w:w w:val="95"/>
                <w:szCs w:val="20"/>
              </w:rPr>
              <w:t>.</w:t>
            </w:r>
            <w:r w:rsidR="00864FD0" w:rsidRPr="000A3771">
              <w:rPr>
                <w:rFonts w:cs="Tahoma"/>
                <w:w w:val="95"/>
                <w:szCs w:val="20"/>
                <w:lang w:val="el-GR"/>
              </w:rPr>
              <w:t>ά</w:t>
            </w:r>
            <w:r w:rsidR="00864FD0" w:rsidRPr="000A3771">
              <w:rPr>
                <w:rFonts w:cs="Tahoma"/>
                <w:w w:val="95"/>
                <w:szCs w:val="20"/>
              </w:rPr>
              <w:t>.</w:t>
            </w:r>
          </w:p>
        </w:tc>
      </w:tr>
      <w:tr w:rsidR="00A2094B" w:rsidRPr="000A3771" w14:paraId="2128B956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5FC1B066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Προσωπικό:</w:t>
            </w:r>
          </w:p>
        </w:tc>
        <w:tc>
          <w:tcPr>
            <w:tcW w:w="6761" w:type="dxa"/>
            <w:gridSpan w:val="2"/>
          </w:tcPr>
          <w:p w14:paraId="24991E36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  <w:lang w:val="el-GR"/>
              </w:rPr>
              <w:t>36</w:t>
            </w:r>
            <w:r w:rsidR="008B1394" w:rsidRPr="000A3771">
              <w:rPr>
                <w:rFonts w:cs="Tahoma"/>
                <w:w w:val="95"/>
                <w:lang w:val="el-GR"/>
              </w:rPr>
              <w:t xml:space="preserve"> (</w:t>
            </w:r>
            <w:proofErr w:type="spellStart"/>
            <w:r w:rsidR="008B1394" w:rsidRPr="000A3771">
              <w:rPr>
                <w:rFonts w:cs="Tahoma"/>
                <w:w w:val="95"/>
              </w:rPr>
              <w:t>Icap</w:t>
            </w:r>
            <w:proofErr w:type="spellEnd"/>
            <w:r w:rsidR="008B1394" w:rsidRPr="000A3771">
              <w:rPr>
                <w:rFonts w:cs="Tahoma"/>
                <w:w w:val="95"/>
              </w:rPr>
              <w:t xml:space="preserve"> Database)</w:t>
            </w:r>
          </w:p>
        </w:tc>
      </w:tr>
      <w:tr w:rsidR="00A2094B" w:rsidRPr="000A3771" w14:paraId="045647F0" w14:textId="77777777" w:rsidTr="000A3771">
        <w:trPr>
          <w:trHeight w:val="340"/>
        </w:trPr>
        <w:tc>
          <w:tcPr>
            <w:tcW w:w="9855" w:type="dxa"/>
            <w:gridSpan w:val="3"/>
          </w:tcPr>
          <w:p w14:paraId="59EA15E1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ΟΙΚΟΝΟΜΙΚΑ ΣΤΟΙΧΕΙΑ</w:t>
            </w:r>
          </w:p>
        </w:tc>
      </w:tr>
      <w:tr w:rsidR="00A2094B" w:rsidRPr="000A3771" w14:paraId="0F51226F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7D126494" w14:textId="77777777" w:rsidR="00A2094B" w:rsidRPr="000A3771" w:rsidRDefault="00472827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Κύκλος Εργασιών 2020</w:t>
            </w:r>
            <w:r w:rsidR="00A2094B" w:rsidRPr="000A3771">
              <w:rPr>
                <w:rFonts w:cs="Tahoma"/>
                <w:b/>
                <w:w w:val="95"/>
                <w:lang w:val="el-GR"/>
              </w:rPr>
              <w:t xml:space="preserve"> (€):</w:t>
            </w:r>
          </w:p>
        </w:tc>
        <w:tc>
          <w:tcPr>
            <w:tcW w:w="6761" w:type="dxa"/>
            <w:gridSpan w:val="2"/>
          </w:tcPr>
          <w:p w14:paraId="45A969EA" w14:textId="1BEB195A" w:rsidR="00A2094B" w:rsidRPr="000A3771" w:rsidRDefault="00765E32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3.100.606</w:t>
            </w:r>
          </w:p>
        </w:tc>
      </w:tr>
      <w:tr w:rsidR="00A2094B" w:rsidRPr="000A3771" w14:paraId="194AC824" w14:textId="77777777" w:rsidTr="000A3771">
        <w:trPr>
          <w:trHeight w:val="340"/>
        </w:trPr>
        <w:tc>
          <w:tcPr>
            <w:tcW w:w="9855" w:type="dxa"/>
            <w:gridSpan w:val="3"/>
          </w:tcPr>
          <w:p w14:paraId="36A2A96F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ΙΣΤΟΡΙΚΟ</w:t>
            </w:r>
          </w:p>
        </w:tc>
      </w:tr>
      <w:tr w:rsidR="00A2094B" w:rsidRPr="000A3771" w14:paraId="1499CDB3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64ECC51F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Ίδρυση / Εταιρικά Γεγονότα:</w:t>
            </w:r>
          </w:p>
        </w:tc>
        <w:tc>
          <w:tcPr>
            <w:tcW w:w="6761" w:type="dxa"/>
            <w:gridSpan w:val="2"/>
          </w:tcPr>
          <w:p w14:paraId="6A53315E" w14:textId="77777777" w:rsidR="00A2094B" w:rsidRPr="000A3771" w:rsidRDefault="00864FD0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>Ιδρύθηκε το 1995 και ξεκίνησε την παραγωγική δραστηριότητα το 1997.</w:t>
            </w:r>
          </w:p>
        </w:tc>
      </w:tr>
      <w:tr w:rsidR="00A2094B" w:rsidRPr="000A3771" w14:paraId="0429F624" w14:textId="77777777" w:rsidTr="000A3771">
        <w:trPr>
          <w:trHeight w:val="340"/>
        </w:trPr>
        <w:tc>
          <w:tcPr>
            <w:tcW w:w="9855" w:type="dxa"/>
            <w:gridSpan w:val="3"/>
          </w:tcPr>
          <w:p w14:paraId="6B750ABD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A2094B" w:rsidRPr="000A3771" w14:paraId="1883FF5E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58D471C2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691CFF88" w14:textId="77777777" w:rsidR="00A2094B" w:rsidRPr="000A3771" w:rsidRDefault="00A2094B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 xml:space="preserve">ΒΙ.ΠΕ.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Σερρρών</w:t>
            </w:r>
            <w:proofErr w:type="spellEnd"/>
            <w:r w:rsidR="00864FD0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Τ.Κ. 621</w:t>
            </w:r>
            <w:r w:rsidR="00864FD0" w:rsidRPr="000A3771">
              <w:rPr>
                <w:rFonts w:cs="Tahoma"/>
                <w:w w:val="95"/>
                <w:lang w:val="el-GR"/>
              </w:rPr>
              <w:t>-</w:t>
            </w:r>
            <w:r w:rsidRPr="000A3771">
              <w:rPr>
                <w:rFonts w:cs="Tahoma"/>
                <w:w w:val="95"/>
                <w:lang w:val="el-GR"/>
              </w:rPr>
              <w:t>00</w:t>
            </w:r>
            <w:r w:rsidR="00864FD0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Σέρρες</w:t>
            </w:r>
            <w:r w:rsidR="00864FD0" w:rsidRPr="000A3771">
              <w:rPr>
                <w:rFonts w:cs="Tahoma"/>
                <w:w w:val="95"/>
                <w:lang w:val="el-GR"/>
              </w:rPr>
              <w:t>.</w:t>
            </w:r>
          </w:p>
        </w:tc>
      </w:tr>
      <w:tr w:rsidR="00A2094B" w:rsidRPr="000A3771" w14:paraId="2A114474" w14:textId="77777777" w:rsidTr="000A3771">
        <w:trPr>
          <w:trHeight w:val="340"/>
        </w:trPr>
        <w:tc>
          <w:tcPr>
            <w:tcW w:w="3094" w:type="dxa"/>
          </w:tcPr>
          <w:p w14:paraId="1AE86F66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proofErr w:type="spellStart"/>
            <w:r w:rsidRPr="000A3771">
              <w:rPr>
                <w:rFonts w:cs="Tahoma"/>
                <w:b/>
                <w:w w:val="95"/>
                <w:lang w:val="el-GR"/>
              </w:rPr>
              <w:t>Τηλέφων</w:t>
            </w:r>
            <w:proofErr w:type="spellEnd"/>
            <w:r w:rsidR="00864FD0" w:rsidRPr="000A3771">
              <w:rPr>
                <w:rFonts w:cs="Tahoma"/>
                <w:b/>
                <w:w w:val="95"/>
              </w:rPr>
              <w:t>α</w:t>
            </w:r>
            <w:r w:rsidRPr="000A3771">
              <w:rPr>
                <w:rFonts w:cs="Tahoma"/>
                <w:b/>
                <w:w w:val="95"/>
                <w:lang w:val="el-GR"/>
              </w:rPr>
              <w:t xml:space="preserve">, </w:t>
            </w:r>
            <w:r w:rsidRPr="000A3771">
              <w:rPr>
                <w:rFonts w:cs="Tahoma"/>
                <w:b/>
                <w:w w:val="95"/>
              </w:rPr>
              <w:t>site</w:t>
            </w:r>
          </w:p>
        </w:tc>
        <w:tc>
          <w:tcPr>
            <w:tcW w:w="6761" w:type="dxa"/>
            <w:gridSpan w:val="2"/>
          </w:tcPr>
          <w:p w14:paraId="62066303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2321078901-2</w:t>
            </w:r>
            <w:r w:rsidRPr="000A3771">
              <w:rPr>
                <w:rFonts w:cs="Tahoma"/>
                <w:w w:val="95"/>
                <w:lang w:val="el-GR"/>
              </w:rPr>
              <w:br/>
            </w:r>
            <w:r w:rsidRPr="000A3771">
              <w:rPr>
                <w:rFonts w:cs="Tahoma"/>
                <w:w w:val="95"/>
              </w:rPr>
              <w:t>www</w:t>
            </w:r>
            <w:r w:rsidRPr="000A3771">
              <w:rPr>
                <w:rFonts w:cs="Tahoma"/>
                <w:w w:val="95"/>
                <w:lang w:val="el-GR"/>
              </w:rPr>
              <w:t>.</w:t>
            </w:r>
            <w:proofErr w:type="spellStart"/>
            <w:r w:rsidRPr="000A3771">
              <w:rPr>
                <w:rFonts w:cs="Tahoma"/>
                <w:w w:val="95"/>
              </w:rPr>
              <w:t>flos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>.</w:t>
            </w:r>
            <w:r w:rsidRPr="000A3771">
              <w:rPr>
                <w:rFonts w:cs="Tahoma"/>
                <w:w w:val="95"/>
              </w:rPr>
              <w:t>gr</w:t>
            </w:r>
          </w:p>
        </w:tc>
      </w:tr>
      <w:tr w:rsidR="00A2094B" w:rsidRPr="000A3771" w14:paraId="61D5B0AB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737BF23A" w14:textId="0343782A" w:rsidR="00A2094B" w:rsidRPr="000A3771" w:rsidRDefault="00A2094B" w:rsidP="000A3771">
            <w:pPr>
              <w:spacing w:line="276" w:lineRule="auto"/>
              <w:rPr>
                <w:rFonts w:cs="Tahoma"/>
                <w:color w:val="FF0000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 xml:space="preserve">FRESH FORMULA 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Α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.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Ε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.</w:t>
            </w:r>
          </w:p>
        </w:tc>
        <w:tc>
          <w:tcPr>
            <w:tcW w:w="2829" w:type="dxa"/>
            <w:shd w:val="clear" w:color="auto" w:fill="F7CAAC"/>
          </w:tcPr>
          <w:p w14:paraId="75087DF9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 xml:space="preserve"> 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CODE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: 256521</w:t>
            </w:r>
          </w:p>
        </w:tc>
      </w:tr>
      <w:tr w:rsidR="00A2094B" w:rsidRPr="000A3771" w14:paraId="11CD548F" w14:textId="77777777" w:rsidTr="000A3771">
        <w:trPr>
          <w:trHeight w:val="340"/>
        </w:trPr>
        <w:tc>
          <w:tcPr>
            <w:tcW w:w="9855" w:type="dxa"/>
            <w:gridSpan w:val="3"/>
          </w:tcPr>
          <w:p w14:paraId="5DE769A9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ΕΜΠΟΡΙΚΑ ΣΤΟΙΧΕΙΑ</w:t>
            </w:r>
          </w:p>
        </w:tc>
      </w:tr>
      <w:tr w:rsidR="00A2094B" w:rsidRPr="000A3771" w14:paraId="15206D10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0D31B577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Δραστηριότητα:</w:t>
            </w:r>
          </w:p>
        </w:tc>
        <w:tc>
          <w:tcPr>
            <w:tcW w:w="6761" w:type="dxa"/>
            <w:gridSpan w:val="2"/>
          </w:tcPr>
          <w:p w14:paraId="470B3C98" w14:textId="77777777" w:rsidR="00A2094B" w:rsidRPr="000A3771" w:rsidRDefault="00864FD0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>Παραγωγή και εμπόριο αρωμάτων</w:t>
            </w:r>
            <w:r w:rsidR="004D499A" w:rsidRPr="000A3771">
              <w:rPr>
                <w:rFonts w:cs="Tahoma"/>
                <w:w w:val="95"/>
                <w:szCs w:val="20"/>
                <w:lang w:val="el-GR"/>
              </w:rPr>
              <w:t xml:space="preserve"> και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καλλυντικών</w:t>
            </w:r>
            <w:r w:rsidR="004D499A" w:rsidRPr="000A3771">
              <w:rPr>
                <w:rFonts w:cs="Tahoma"/>
                <w:w w:val="95"/>
                <w:szCs w:val="20"/>
                <w:lang w:val="el-GR"/>
              </w:rPr>
              <w:t xml:space="preserve"> και </w:t>
            </w:r>
            <w:proofErr w:type="spellStart"/>
            <w:r w:rsidR="004D499A" w:rsidRPr="000A3771">
              <w:rPr>
                <w:rFonts w:cs="Tahoma"/>
                <w:w w:val="95"/>
                <w:szCs w:val="20"/>
                <w:lang w:val="el-GR"/>
              </w:rPr>
              <w:t>πωλησεις</w:t>
            </w:r>
            <w:proofErr w:type="spellEnd"/>
            <w:r w:rsidR="004D499A" w:rsidRPr="000A3771">
              <w:rPr>
                <w:rFonts w:cs="Tahoma"/>
                <w:w w:val="95"/>
                <w:szCs w:val="20"/>
                <w:lang w:val="el-GR"/>
              </w:rPr>
              <w:t xml:space="preserve"> μέσω </w:t>
            </w:r>
            <w:proofErr w:type="spellStart"/>
            <w:r w:rsidR="004D499A" w:rsidRPr="000A3771">
              <w:rPr>
                <w:rFonts w:cs="Tahoma"/>
                <w:w w:val="95"/>
                <w:szCs w:val="20"/>
                <w:lang w:val="el-GR"/>
              </w:rPr>
              <w:t>internet</w:t>
            </w:r>
            <w:proofErr w:type="spellEnd"/>
            <w:r w:rsidR="004D499A" w:rsidRPr="000A3771">
              <w:rPr>
                <w:rFonts w:cs="Tahoma"/>
                <w:w w:val="95"/>
                <w:szCs w:val="20"/>
                <w:lang w:val="el-GR"/>
              </w:rPr>
              <w:t>)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. Οργάνωση επιχειρήσεων με το σύστημα </w:t>
            </w:r>
            <w:r w:rsidRPr="000A3771">
              <w:rPr>
                <w:rFonts w:cs="Tahoma"/>
                <w:w w:val="95"/>
                <w:szCs w:val="20"/>
              </w:rPr>
              <w:t>franchising</w:t>
            </w:r>
            <w:r w:rsidR="004D499A" w:rsidRPr="000A3771">
              <w:rPr>
                <w:rFonts w:cs="Tahoma"/>
                <w:w w:val="95"/>
                <w:szCs w:val="20"/>
                <w:lang w:val="el-GR"/>
              </w:rPr>
              <w:t>.</w:t>
            </w:r>
          </w:p>
        </w:tc>
      </w:tr>
      <w:tr w:rsidR="00A2094B" w:rsidRPr="000A3771" w14:paraId="2C6014E5" w14:textId="77777777" w:rsidTr="000A3771">
        <w:trPr>
          <w:trHeight w:val="340"/>
        </w:trPr>
        <w:tc>
          <w:tcPr>
            <w:tcW w:w="3094" w:type="dxa"/>
          </w:tcPr>
          <w:p w14:paraId="1804AA20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Προσωπικό:</w:t>
            </w:r>
          </w:p>
        </w:tc>
        <w:tc>
          <w:tcPr>
            <w:tcW w:w="6761" w:type="dxa"/>
            <w:gridSpan w:val="2"/>
          </w:tcPr>
          <w:p w14:paraId="05FF40A8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105</w:t>
            </w:r>
          </w:p>
        </w:tc>
      </w:tr>
      <w:tr w:rsidR="00A2094B" w:rsidRPr="000A3771" w14:paraId="2B37D6A4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05C68062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ΟΙΚΟΝΟΜΙΚΑ ΣΤΟΙΧΕΙΑ</w:t>
            </w:r>
          </w:p>
        </w:tc>
      </w:tr>
      <w:tr w:rsidR="00A2094B" w:rsidRPr="000A3771" w14:paraId="4DAC4955" w14:textId="77777777" w:rsidTr="000A3771">
        <w:trPr>
          <w:trHeight w:val="340"/>
        </w:trPr>
        <w:tc>
          <w:tcPr>
            <w:tcW w:w="3094" w:type="dxa"/>
          </w:tcPr>
          <w:p w14:paraId="18321D69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Κύκλος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b/>
                <w:w w:val="95"/>
              </w:rPr>
              <w:t>Εργ</w:t>
            </w:r>
            <w:proofErr w:type="spellEnd"/>
            <w:r w:rsidRPr="000A3771">
              <w:rPr>
                <w:rFonts w:cs="Tahoma"/>
                <w:b/>
                <w:w w:val="95"/>
              </w:rPr>
              <w:t>ασιών 2019 (€):</w:t>
            </w:r>
          </w:p>
        </w:tc>
        <w:tc>
          <w:tcPr>
            <w:tcW w:w="6761" w:type="dxa"/>
            <w:gridSpan w:val="2"/>
          </w:tcPr>
          <w:p w14:paraId="559EF1BA" w14:textId="77777777" w:rsidR="00A2094B" w:rsidRPr="000A3771" w:rsidRDefault="004D499A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5.650.393</w:t>
            </w:r>
          </w:p>
        </w:tc>
      </w:tr>
      <w:tr w:rsidR="00A2094B" w:rsidRPr="000A3771" w14:paraId="64247C0D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658616C5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ΙΣΤΟΡΙΚΟ</w:t>
            </w:r>
          </w:p>
        </w:tc>
      </w:tr>
      <w:tr w:rsidR="00A2094B" w:rsidRPr="000A3771" w14:paraId="55807190" w14:textId="77777777" w:rsidTr="000A3771">
        <w:trPr>
          <w:trHeight w:val="340"/>
        </w:trPr>
        <w:tc>
          <w:tcPr>
            <w:tcW w:w="3094" w:type="dxa"/>
          </w:tcPr>
          <w:p w14:paraId="66B7DB8F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Ίδρυση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366ED8D0" w14:textId="77777777" w:rsidR="00A2094B" w:rsidRPr="000A3771" w:rsidRDefault="004D499A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Ιδρύθηκε το 2003. Το 2009 η τιτλούχος απορρόφησε την εταιρεία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Βαγιωνή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Π. ΑΕ.</w:t>
            </w:r>
          </w:p>
        </w:tc>
      </w:tr>
      <w:tr w:rsidR="00A2094B" w:rsidRPr="000A3771" w14:paraId="57AFB305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3B917E86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A2094B" w:rsidRPr="000A3771" w14:paraId="154C6625" w14:textId="77777777" w:rsidTr="000A3771">
        <w:trPr>
          <w:trHeight w:val="340"/>
        </w:trPr>
        <w:tc>
          <w:tcPr>
            <w:tcW w:w="3094" w:type="dxa"/>
          </w:tcPr>
          <w:p w14:paraId="0A73A694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11CA347D" w14:textId="77777777" w:rsidR="00A2094B" w:rsidRPr="000A3771" w:rsidRDefault="00A2094B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proofErr w:type="spellStart"/>
            <w:r w:rsidRPr="000A3771">
              <w:rPr>
                <w:rFonts w:cs="Tahoma"/>
                <w:w w:val="95"/>
                <w:lang w:val="el-GR"/>
              </w:rPr>
              <w:t>Λεωφ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. Λαυρίου-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Κορωπίου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 (1ο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χλμ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>)</w:t>
            </w:r>
            <w:r w:rsidR="004D499A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Τ.Κ. 194</w:t>
            </w:r>
            <w:r w:rsidR="004D499A" w:rsidRPr="000A3771">
              <w:rPr>
                <w:rFonts w:cs="Tahoma"/>
                <w:w w:val="95"/>
                <w:lang w:val="el-GR"/>
              </w:rPr>
              <w:t>-</w:t>
            </w:r>
            <w:r w:rsidRPr="000A3771">
              <w:rPr>
                <w:rFonts w:cs="Tahoma"/>
                <w:w w:val="95"/>
                <w:lang w:val="el-GR"/>
              </w:rPr>
              <w:t>00</w:t>
            </w:r>
            <w:r w:rsidR="004D499A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Κορωπί</w:t>
            </w:r>
            <w:r w:rsidR="004D499A" w:rsidRPr="000A3771">
              <w:rPr>
                <w:rFonts w:cs="Tahoma"/>
                <w:w w:val="95"/>
                <w:lang w:val="el-GR"/>
              </w:rPr>
              <w:t>, Αττική.</w:t>
            </w:r>
          </w:p>
        </w:tc>
      </w:tr>
      <w:tr w:rsidR="00A2094B" w:rsidRPr="000A3771" w14:paraId="2621B626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2EF75EE7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63008601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2106022242-3</w:t>
            </w:r>
            <w:r w:rsidRPr="000A3771">
              <w:rPr>
                <w:rFonts w:cs="Tahoma"/>
                <w:w w:val="95"/>
              </w:rPr>
              <w:br/>
              <w:t>www.freshline.gr</w:t>
            </w:r>
          </w:p>
        </w:tc>
      </w:tr>
      <w:tr w:rsidR="00A2094B" w:rsidRPr="000A3771" w14:paraId="4763782F" w14:textId="77777777" w:rsidTr="000A3771">
        <w:trPr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765584DA" w14:textId="13B34026" w:rsidR="00A2094B" w:rsidRPr="000A3771" w:rsidRDefault="00A2094B" w:rsidP="000A3771">
            <w:pPr>
              <w:spacing w:line="276" w:lineRule="auto"/>
              <w:rPr>
                <w:rFonts w:cs="Tahoma"/>
                <w:color w:val="FF0000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 xml:space="preserve">HENKEL 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ΕΛΛΑΣ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 xml:space="preserve"> 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Α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.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Β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.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Ε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.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Ε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.</w:t>
            </w:r>
          </w:p>
        </w:tc>
        <w:tc>
          <w:tcPr>
            <w:tcW w:w="2829" w:type="dxa"/>
            <w:shd w:val="clear" w:color="auto" w:fill="F7CAAC"/>
          </w:tcPr>
          <w:p w14:paraId="49D6901D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7554600</w:t>
            </w:r>
          </w:p>
        </w:tc>
      </w:tr>
      <w:tr w:rsidR="00A2094B" w:rsidRPr="000A3771" w14:paraId="6A6E891E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4E068022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A2094B" w:rsidRPr="000A3771" w14:paraId="0F269C9B" w14:textId="77777777" w:rsidTr="000A3771">
        <w:trPr>
          <w:trHeight w:val="340"/>
        </w:trPr>
        <w:tc>
          <w:tcPr>
            <w:tcW w:w="3094" w:type="dxa"/>
          </w:tcPr>
          <w:p w14:paraId="2D8F2BE6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6893F4E3" w14:textId="77777777" w:rsidR="00A2094B" w:rsidRPr="000A3771" w:rsidRDefault="002533D4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Αντιπροσωπείες, </w:t>
            </w:r>
            <w:r w:rsidR="00117B68" w:rsidRPr="000A3771">
              <w:rPr>
                <w:rFonts w:cs="Tahoma"/>
                <w:w w:val="95"/>
                <w:szCs w:val="20"/>
                <w:lang w:val="el-GR"/>
              </w:rPr>
              <w:t xml:space="preserve">εισαγωγές και εμπόριο απορρυπαντικών, καλλυντικών, χημικών καθαρισμού, συγκολλητικών υλών, ειδικών καθαριστικών – </w:t>
            </w:r>
            <w:proofErr w:type="spellStart"/>
            <w:r w:rsidR="00117B68" w:rsidRPr="000A3771">
              <w:rPr>
                <w:rFonts w:cs="Tahoma"/>
                <w:w w:val="95"/>
                <w:szCs w:val="20"/>
                <w:lang w:val="el-GR"/>
              </w:rPr>
              <w:t>απολιπαντικών</w:t>
            </w:r>
            <w:proofErr w:type="spellEnd"/>
            <w:r w:rsidR="00117B68" w:rsidRPr="000A3771">
              <w:rPr>
                <w:rFonts w:cs="Tahoma"/>
                <w:w w:val="95"/>
                <w:szCs w:val="20"/>
                <w:lang w:val="el-GR"/>
              </w:rPr>
              <w:t xml:space="preserve"> και υλικών </w:t>
            </w:r>
            <w:proofErr w:type="spellStart"/>
            <w:r w:rsidR="00117B68" w:rsidRPr="000A3771">
              <w:rPr>
                <w:rFonts w:cs="Tahoma"/>
                <w:w w:val="95"/>
                <w:szCs w:val="20"/>
                <w:lang w:val="el-GR"/>
              </w:rPr>
              <w:t>φωσφάτωσης</w:t>
            </w:r>
            <w:proofErr w:type="spellEnd"/>
            <w:r w:rsidR="00117B68" w:rsidRPr="000A3771">
              <w:rPr>
                <w:rFonts w:cs="Tahoma"/>
                <w:w w:val="95"/>
                <w:szCs w:val="20"/>
                <w:lang w:val="el-GR"/>
              </w:rPr>
              <w:t>. Παραγωγή (φασόν) καλλυντικών και απορρυπαντικών.</w:t>
            </w:r>
          </w:p>
        </w:tc>
      </w:tr>
      <w:tr w:rsidR="00117B68" w:rsidRPr="000A3771" w14:paraId="54795CE5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5752AE9D" w14:textId="77777777" w:rsidR="00117B68" w:rsidRPr="000A3771" w:rsidRDefault="00117B68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</w:t>
            </w:r>
          </w:p>
        </w:tc>
        <w:tc>
          <w:tcPr>
            <w:tcW w:w="6761" w:type="dxa"/>
            <w:gridSpan w:val="2"/>
          </w:tcPr>
          <w:p w14:paraId="1A01A1BE" w14:textId="77777777" w:rsidR="00117B68" w:rsidRPr="000A3771" w:rsidRDefault="00117B68" w:rsidP="000A3771">
            <w:pPr>
              <w:spacing w:line="276" w:lineRule="auto"/>
              <w:jc w:val="both"/>
              <w:rPr>
                <w:rFonts w:cs="Tahoma"/>
                <w:w w:val="95"/>
                <w:szCs w:val="20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>Απορρυπαντικά</w:t>
            </w:r>
            <w:r w:rsidRPr="000A3771">
              <w:rPr>
                <w:rFonts w:cs="Tahoma"/>
                <w:w w:val="95"/>
                <w:szCs w:val="20"/>
              </w:rPr>
              <w:t xml:space="preserve">: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Dixan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,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Neomat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, Persil,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Bref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, </w:t>
            </w:r>
            <w:hyperlink r:id="rId8" w:history="1">
              <w:proofErr w:type="spellStart"/>
              <w:r w:rsidRPr="000A3771">
                <w:rPr>
                  <w:rFonts w:cs="Tahoma"/>
                  <w:w w:val="95"/>
                  <w:szCs w:val="20"/>
                </w:rPr>
                <w:t>Bref</w:t>
              </w:r>
              <w:proofErr w:type="spellEnd"/>
              <w:r w:rsidRPr="000A3771">
                <w:rPr>
                  <w:rFonts w:cs="Tahoma"/>
                  <w:w w:val="95"/>
                  <w:szCs w:val="20"/>
                </w:rPr>
                <w:t xml:space="preserve"> WC, K2r  </w:t>
              </w:r>
            </w:hyperlink>
          </w:p>
          <w:p w14:paraId="4BA6AE4B" w14:textId="2CAFFEC6" w:rsidR="00117B68" w:rsidRPr="000A3771" w:rsidRDefault="00117B68" w:rsidP="000A3771">
            <w:pPr>
              <w:spacing w:line="276" w:lineRule="auto"/>
              <w:jc w:val="both"/>
              <w:rPr>
                <w:rFonts w:cs="Tahoma"/>
                <w:color w:val="FF0000"/>
                <w:w w:val="95"/>
                <w:szCs w:val="20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Σαπούνια: </w:t>
            </w:r>
            <w:r w:rsidRPr="000A3771">
              <w:rPr>
                <w:rFonts w:cs="Tahoma"/>
                <w:w w:val="95"/>
                <w:szCs w:val="20"/>
              </w:rPr>
              <w:t>Le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Chat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, </w:t>
            </w:r>
            <w:r w:rsidRPr="000A3771">
              <w:rPr>
                <w:rFonts w:cs="Tahoma"/>
                <w:w w:val="95"/>
                <w:szCs w:val="20"/>
              </w:rPr>
              <w:t>Fa</w:t>
            </w:r>
          </w:p>
        </w:tc>
      </w:tr>
      <w:tr w:rsidR="00A2094B" w:rsidRPr="000A3771" w14:paraId="09CD07D1" w14:textId="77777777" w:rsidTr="000A3771">
        <w:trPr>
          <w:trHeight w:val="340"/>
        </w:trPr>
        <w:tc>
          <w:tcPr>
            <w:tcW w:w="3094" w:type="dxa"/>
          </w:tcPr>
          <w:p w14:paraId="4EED9B60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Προσω</w:t>
            </w:r>
            <w:proofErr w:type="spellEnd"/>
            <w:r w:rsidRPr="000A3771">
              <w:rPr>
                <w:rFonts w:cs="Tahoma"/>
                <w:b/>
                <w:w w:val="95"/>
              </w:rPr>
              <w:t>πικό:</w:t>
            </w:r>
          </w:p>
        </w:tc>
        <w:tc>
          <w:tcPr>
            <w:tcW w:w="6761" w:type="dxa"/>
            <w:gridSpan w:val="2"/>
          </w:tcPr>
          <w:p w14:paraId="0C6E9815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215</w:t>
            </w:r>
            <w:r w:rsidR="00117B68" w:rsidRPr="000A3771">
              <w:rPr>
                <w:rFonts w:cs="Tahoma"/>
                <w:w w:val="95"/>
              </w:rPr>
              <w:t xml:space="preserve"> (</w:t>
            </w:r>
            <w:proofErr w:type="spellStart"/>
            <w:r w:rsidR="00117B68" w:rsidRPr="000A3771">
              <w:rPr>
                <w:rFonts w:cs="Tahoma"/>
                <w:w w:val="95"/>
              </w:rPr>
              <w:t>Icap</w:t>
            </w:r>
            <w:proofErr w:type="spellEnd"/>
            <w:r w:rsidR="00117B68" w:rsidRPr="000A3771">
              <w:rPr>
                <w:rFonts w:cs="Tahoma"/>
                <w:w w:val="95"/>
              </w:rPr>
              <w:t xml:space="preserve"> Database)</w:t>
            </w:r>
          </w:p>
        </w:tc>
      </w:tr>
      <w:tr w:rsidR="00A2094B" w:rsidRPr="000A3771" w14:paraId="7296369A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2598D0FD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ΟΙΚΟΝΟΜΙΚΑ ΣΤΟΙΧΕΙΑ</w:t>
            </w:r>
          </w:p>
        </w:tc>
      </w:tr>
      <w:tr w:rsidR="00A2094B" w:rsidRPr="000A3771" w14:paraId="2811CD80" w14:textId="77777777" w:rsidTr="000A3771">
        <w:trPr>
          <w:trHeight w:val="340"/>
        </w:trPr>
        <w:tc>
          <w:tcPr>
            <w:tcW w:w="3094" w:type="dxa"/>
          </w:tcPr>
          <w:p w14:paraId="07B99C3C" w14:textId="48F21632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Κύκλος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b/>
                <w:w w:val="95"/>
              </w:rPr>
              <w:t>Εργ</w:t>
            </w:r>
            <w:proofErr w:type="spellEnd"/>
            <w:r w:rsidRPr="000A3771">
              <w:rPr>
                <w:rFonts w:cs="Tahoma"/>
                <w:b/>
                <w:w w:val="95"/>
              </w:rPr>
              <w:t>ασιών 20</w:t>
            </w:r>
            <w:r w:rsidR="00BC6CEA" w:rsidRPr="000A3771">
              <w:rPr>
                <w:rFonts w:cs="Tahoma"/>
                <w:b/>
                <w:w w:val="95"/>
                <w:lang w:val="el-GR"/>
              </w:rPr>
              <w:t>20</w:t>
            </w:r>
            <w:r w:rsidRPr="000A3771">
              <w:rPr>
                <w:rFonts w:cs="Tahoma"/>
                <w:b/>
                <w:w w:val="95"/>
              </w:rPr>
              <w:t xml:space="preserve"> (€):</w:t>
            </w:r>
          </w:p>
        </w:tc>
        <w:tc>
          <w:tcPr>
            <w:tcW w:w="6761" w:type="dxa"/>
            <w:gridSpan w:val="2"/>
          </w:tcPr>
          <w:p w14:paraId="76AB636A" w14:textId="265ED8C1" w:rsidR="00A2094B" w:rsidRPr="000A3771" w:rsidRDefault="00BC6CEA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92.983.000</w:t>
            </w:r>
            <w:r w:rsidRPr="000A3771">
              <w:rPr>
                <w:rFonts w:cs="Tahoma"/>
                <w:w w:val="95"/>
              </w:rPr>
              <w:t xml:space="preserve"> (</w:t>
            </w:r>
            <w:r w:rsidRPr="000A3771">
              <w:rPr>
                <w:rFonts w:cs="Tahoma"/>
                <w:w w:val="95"/>
                <w:lang w:val="el-GR"/>
              </w:rPr>
              <w:t>κατά δήλωση)</w:t>
            </w:r>
          </w:p>
        </w:tc>
      </w:tr>
      <w:tr w:rsidR="00A2094B" w:rsidRPr="000A3771" w14:paraId="3F886E98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4E0561DE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ΙΣΤΟΡΙΚΟ</w:t>
            </w:r>
          </w:p>
        </w:tc>
      </w:tr>
      <w:tr w:rsidR="00A2094B" w:rsidRPr="000A3771" w14:paraId="285B90C0" w14:textId="77777777" w:rsidTr="000A3771">
        <w:trPr>
          <w:trHeight w:val="340"/>
        </w:trPr>
        <w:tc>
          <w:tcPr>
            <w:tcW w:w="3094" w:type="dxa"/>
          </w:tcPr>
          <w:p w14:paraId="70079B1A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Ίδρυση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6ED62523" w14:textId="7C2FFCBD" w:rsidR="00A2094B" w:rsidRPr="000A3771" w:rsidRDefault="00AD4A89" w:rsidP="000A3771">
            <w:pPr>
              <w:spacing w:line="276" w:lineRule="auto"/>
              <w:jc w:val="both"/>
              <w:rPr>
                <w:rFonts w:cs="Tahoma"/>
                <w:color w:val="FF0000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Ιδρύθηκε το 1968, με την επωνυμία Τρύφων Θ. Αφοί – Π.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Καστρίνης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ΑΕ. Το 1989 άλλαξε την επωνυμία της στη σημερινή. Το 2012 απορρόφησε την εταιρεία </w:t>
            </w:r>
            <w:r w:rsidRPr="000A3771">
              <w:rPr>
                <w:rFonts w:cs="Tahoma"/>
                <w:w w:val="95"/>
                <w:szCs w:val="20"/>
              </w:rPr>
              <w:t>RILKEN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Α.Ε.</w:t>
            </w:r>
          </w:p>
        </w:tc>
      </w:tr>
      <w:tr w:rsidR="00A2094B" w:rsidRPr="000A3771" w14:paraId="5B9DF8BD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5BCCD1EB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A2094B" w:rsidRPr="000A3771" w14:paraId="2C9C83DB" w14:textId="77777777" w:rsidTr="000A3771">
        <w:trPr>
          <w:trHeight w:val="340"/>
        </w:trPr>
        <w:tc>
          <w:tcPr>
            <w:tcW w:w="3094" w:type="dxa"/>
          </w:tcPr>
          <w:p w14:paraId="565C58BB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lastRenderedPageBreak/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2FC4D141" w14:textId="77777777" w:rsidR="00A2094B" w:rsidRPr="000A3771" w:rsidRDefault="00A2094B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Κύπρου 23</w:t>
            </w:r>
            <w:r w:rsidR="00AD4A89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Τ.Κ. 183</w:t>
            </w:r>
            <w:r w:rsidR="00AD4A89" w:rsidRPr="000A3771">
              <w:rPr>
                <w:rFonts w:cs="Tahoma"/>
                <w:w w:val="95"/>
                <w:lang w:val="el-GR"/>
              </w:rPr>
              <w:t>-</w:t>
            </w:r>
            <w:r w:rsidRPr="000A3771">
              <w:rPr>
                <w:rFonts w:cs="Tahoma"/>
                <w:w w:val="95"/>
                <w:lang w:val="el-GR"/>
              </w:rPr>
              <w:t>46</w:t>
            </w:r>
            <w:r w:rsidR="00AD4A89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Μοσχάτο</w:t>
            </w:r>
            <w:r w:rsidR="00AD4A89" w:rsidRPr="000A3771">
              <w:rPr>
                <w:rFonts w:cs="Tahoma"/>
                <w:w w:val="95"/>
                <w:lang w:val="el-GR"/>
              </w:rPr>
              <w:t>, Αττική.</w:t>
            </w:r>
          </w:p>
        </w:tc>
      </w:tr>
      <w:tr w:rsidR="00A2094B" w:rsidRPr="000A3771" w14:paraId="7DEFF03D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0B7B28DA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0EDAE0D4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2104897200</w:t>
            </w:r>
            <w:r w:rsidRPr="000A3771">
              <w:rPr>
                <w:rFonts w:cs="Tahoma"/>
                <w:w w:val="95"/>
              </w:rPr>
              <w:br/>
              <w:t>www.henkel.gr</w:t>
            </w:r>
          </w:p>
        </w:tc>
      </w:tr>
      <w:tr w:rsidR="00A2094B" w:rsidRPr="000A3771" w14:paraId="1A5B1649" w14:textId="77777777" w:rsidTr="000A3771">
        <w:trPr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78E06272" w14:textId="3122A1E3" w:rsidR="00A2094B" w:rsidRPr="000A3771" w:rsidRDefault="00A2094B" w:rsidP="000A3771">
            <w:pPr>
              <w:spacing w:line="276" w:lineRule="auto"/>
              <w:rPr>
                <w:rFonts w:cs="Tahoma"/>
                <w:color w:val="FF0000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LAVSTAR Ο.Ε.</w:t>
            </w:r>
          </w:p>
        </w:tc>
        <w:tc>
          <w:tcPr>
            <w:tcW w:w="2829" w:type="dxa"/>
            <w:shd w:val="clear" w:color="auto" w:fill="F7CAAC"/>
          </w:tcPr>
          <w:p w14:paraId="532DAD38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336643</w:t>
            </w:r>
          </w:p>
        </w:tc>
      </w:tr>
      <w:tr w:rsidR="00A2094B" w:rsidRPr="000A3771" w14:paraId="533B7D16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3372B94D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A2094B" w:rsidRPr="000A3771" w14:paraId="74DDCCA3" w14:textId="77777777" w:rsidTr="000A3771">
        <w:trPr>
          <w:trHeight w:val="340"/>
        </w:trPr>
        <w:tc>
          <w:tcPr>
            <w:tcW w:w="3094" w:type="dxa"/>
          </w:tcPr>
          <w:p w14:paraId="2C3AA516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60DC0CA4" w14:textId="77777777" w:rsidR="00A2094B" w:rsidRPr="000A3771" w:rsidRDefault="002533D4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Παραγωγή (και για τρίτους) και εμπόριο απορρυπαντικών, χημικών καθαρισμού, χημικών επεξεργασίας νερού, ειδών καθαρισμού, χαρτικών </w:t>
            </w:r>
            <w:r w:rsidRPr="000A3771">
              <w:rPr>
                <w:rFonts w:cs="Tahoma"/>
                <w:w w:val="95"/>
                <w:szCs w:val="20"/>
              </w:rPr>
              <w:t>tissue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, παρασιτοκτόνων, φωτιστικού οινοπνεύματος, χημικών πρώτων υλών και καλλυντικών.</w:t>
            </w:r>
          </w:p>
        </w:tc>
      </w:tr>
      <w:tr w:rsidR="00CF21DD" w:rsidRPr="000A3771" w14:paraId="78E31B5A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7C0079FB" w14:textId="77777777" w:rsidR="00CF21DD" w:rsidRPr="000A3771" w:rsidRDefault="00CF21DD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</w:t>
            </w:r>
          </w:p>
        </w:tc>
        <w:tc>
          <w:tcPr>
            <w:tcW w:w="6761" w:type="dxa"/>
            <w:gridSpan w:val="2"/>
          </w:tcPr>
          <w:p w14:paraId="39547A42" w14:textId="77777777" w:rsidR="00CF21DD" w:rsidRPr="000A3771" w:rsidRDefault="00CF21DD" w:rsidP="000A3771">
            <w:pPr>
              <w:spacing w:line="276" w:lineRule="auto"/>
              <w:jc w:val="both"/>
              <w:rPr>
                <w:rFonts w:cs="Tahoma"/>
                <w:w w:val="95"/>
                <w:szCs w:val="20"/>
                <w:lang w:val="el-GR"/>
              </w:rPr>
            </w:pPr>
            <w:proofErr w:type="spellStart"/>
            <w:r w:rsidRPr="000A3771">
              <w:rPr>
                <w:rFonts w:cs="Tahoma"/>
                <w:w w:val="95"/>
                <w:szCs w:val="20"/>
              </w:rPr>
              <w:t>Lav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 Star</w:t>
            </w:r>
          </w:p>
        </w:tc>
      </w:tr>
      <w:tr w:rsidR="00A2094B" w:rsidRPr="000A3771" w14:paraId="682311E8" w14:textId="77777777" w:rsidTr="000A3771">
        <w:trPr>
          <w:trHeight w:val="340"/>
        </w:trPr>
        <w:tc>
          <w:tcPr>
            <w:tcW w:w="3094" w:type="dxa"/>
          </w:tcPr>
          <w:p w14:paraId="3B9D42AF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Προσω</w:t>
            </w:r>
            <w:proofErr w:type="spellEnd"/>
            <w:r w:rsidRPr="000A3771">
              <w:rPr>
                <w:rFonts w:cs="Tahoma"/>
                <w:b/>
                <w:w w:val="95"/>
              </w:rPr>
              <w:t>πικό:</w:t>
            </w:r>
          </w:p>
        </w:tc>
        <w:tc>
          <w:tcPr>
            <w:tcW w:w="6761" w:type="dxa"/>
            <w:gridSpan w:val="2"/>
          </w:tcPr>
          <w:p w14:paraId="1B13F823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14</w:t>
            </w:r>
            <w:r w:rsidR="00453D9C" w:rsidRPr="000A3771">
              <w:rPr>
                <w:rFonts w:cs="Tahoma"/>
                <w:w w:val="95"/>
                <w:lang w:val="el-GR"/>
              </w:rPr>
              <w:t xml:space="preserve"> (</w:t>
            </w:r>
            <w:proofErr w:type="spellStart"/>
            <w:r w:rsidR="00453D9C" w:rsidRPr="000A3771">
              <w:rPr>
                <w:rFonts w:cs="Tahoma"/>
                <w:w w:val="95"/>
              </w:rPr>
              <w:t>Icap</w:t>
            </w:r>
            <w:proofErr w:type="spellEnd"/>
            <w:r w:rsidR="00453D9C" w:rsidRPr="000A3771">
              <w:rPr>
                <w:rFonts w:cs="Tahoma"/>
                <w:w w:val="95"/>
              </w:rPr>
              <w:t xml:space="preserve"> Database)</w:t>
            </w:r>
          </w:p>
        </w:tc>
      </w:tr>
      <w:tr w:rsidR="00A2094B" w:rsidRPr="000A3771" w14:paraId="44E9FB71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2472DE27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Λοι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πά </w:t>
            </w:r>
            <w:proofErr w:type="spellStart"/>
            <w:r w:rsidRPr="000A3771">
              <w:rPr>
                <w:rFonts w:cs="Tahoma"/>
                <w:b/>
                <w:w w:val="95"/>
              </w:rPr>
              <w:t>Στοιχεί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65C15515" w14:textId="77777777" w:rsidR="00A2094B" w:rsidRPr="000A3771" w:rsidRDefault="00CF21DD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>Παράγει απορρυπαντικά οικιακής και επαγγελματικής χρήσης. Το μεγαλύτερο τμήμα της παραγωγής αφορά τα απορρυπαντικά οικιακής χρήσης τα οποία διαθέτει χονδρικώς μέσω αντιπρόσωπων και χονδρέμπορων.</w:t>
            </w:r>
          </w:p>
        </w:tc>
      </w:tr>
      <w:tr w:rsidR="00A2094B" w:rsidRPr="000A3771" w14:paraId="00BB4BBC" w14:textId="77777777" w:rsidTr="000A3771">
        <w:trPr>
          <w:trHeight w:val="340"/>
        </w:trPr>
        <w:tc>
          <w:tcPr>
            <w:tcW w:w="9855" w:type="dxa"/>
            <w:gridSpan w:val="3"/>
          </w:tcPr>
          <w:p w14:paraId="5F5FFEB5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</w:rPr>
              <w:t>ΙΣΤΟΡΙΚΟ</w:t>
            </w:r>
          </w:p>
        </w:tc>
      </w:tr>
      <w:tr w:rsidR="00A2094B" w:rsidRPr="000A3771" w14:paraId="441705EB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2C5526F1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Ίδρυση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59C3B581" w14:textId="77777777" w:rsidR="00A2094B" w:rsidRPr="000A3771" w:rsidRDefault="00A2094B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Ιδρύθηκε το 2003.</w:t>
            </w:r>
            <w:r w:rsidR="00CF21DD" w:rsidRPr="000A3771">
              <w:rPr>
                <w:rFonts w:cs="Tahoma"/>
                <w:w w:val="95"/>
                <w:lang w:val="el-GR"/>
              </w:rPr>
              <w:t xml:space="preserve"> Το 2020 η </w:t>
            </w:r>
            <w:proofErr w:type="spellStart"/>
            <w:r w:rsidR="00CF21DD" w:rsidRPr="000A3771">
              <w:rPr>
                <w:rFonts w:cs="Tahoma"/>
                <w:w w:val="95"/>
                <w:lang w:val="el-GR"/>
              </w:rPr>
              <w:t>επώνυμια</w:t>
            </w:r>
            <w:proofErr w:type="spellEnd"/>
            <w:r w:rsidR="00CF21DD" w:rsidRPr="000A3771">
              <w:rPr>
                <w:rFonts w:cs="Tahoma"/>
                <w:w w:val="95"/>
                <w:lang w:val="el-GR"/>
              </w:rPr>
              <w:t xml:space="preserve"> της εταιρείας άλλαξε από ΦΩΤΑΚΟΠΟΥΛΟΣ, Ι., &amp; ΥΙΟΙ Ο.Ε. στη σημερινή.</w:t>
            </w:r>
          </w:p>
        </w:tc>
      </w:tr>
      <w:tr w:rsidR="00A2094B" w:rsidRPr="000A3771" w14:paraId="4EA6D9D9" w14:textId="77777777" w:rsidTr="000A3771">
        <w:trPr>
          <w:trHeight w:val="340"/>
        </w:trPr>
        <w:tc>
          <w:tcPr>
            <w:tcW w:w="9855" w:type="dxa"/>
            <w:gridSpan w:val="3"/>
          </w:tcPr>
          <w:p w14:paraId="424AE7AE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A2094B" w:rsidRPr="000A3771" w14:paraId="361820CC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7200394A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0DA2B576" w14:textId="77777777" w:rsidR="00A2094B" w:rsidRPr="000A3771" w:rsidRDefault="00A2094B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proofErr w:type="spellStart"/>
            <w:r w:rsidRPr="000A3771">
              <w:rPr>
                <w:rFonts w:cs="Tahoma"/>
                <w:w w:val="95"/>
                <w:lang w:val="el-GR"/>
              </w:rPr>
              <w:t>Πρέβεδος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Φαρών</w:t>
            </w:r>
            <w:proofErr w:type="spellEnd"/>
            <w:r w:rsidR="00CF21DD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Τ.Κ. 250</w:t>
            </w:r>
            <w:r w:rsidR="00CF21DD" w:rsidRPr="000A3771">
              <w:rPr>
                <w:rFonts w:cs="Tahoma"/>
                <w:w w:val="95"/>
                <w:lang w:val="el-GR"/>
              </w:rPr>
              <w:t>-</w:t>
            </w:r>
            <w:r w:rsidRPr="000A3771">
              <w:rPr>
                <w:rFonts w:cs="Tahoma"/>
                <w:w w:val="95"/>
                <w:lang w:val="el-GR"/>
              </w:rPr>
              <w:t>08</w:t>
            </w:r>
            <w:r w:rsidR="00CF21DD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Χαλανδρίτσα</w:t>
            </w:r>
            <w:proofErr w:type="spellEnd"/>
            <w:r w:rsidR="00CF21DD" w:rsidRPr="000A3771">
              <w:rPr>
                <w:rFonts w:cs="Tahoma"/>
                <w:w w:val="95"/>
                <w:lang w:val="el-GR"/>
              </w:rPr>
              <w:t>, Αχαΐα.</w:t>
            </w:r>
          </w:p>
        </w:tc>
      </w:tr>
      <w:tr w:rsidR="00A2094B" w:rsidRPr="000A3771" w14:paraId="11A8056E" w14:textId="77777777" w:rsidTr="000A3771">
        <w:trPr>
          <w:trHeight w:val="340"/>
        </w:trPr>
        <w:tc>
          <w:tcPr>
            <w:tcW w:w="3094" w:type="dxa"/>
          </w:tcPr>
          <w:p w14:paraId="56AEFD09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122E34B0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2610336360</w:t>
            </w:r>
            <w:r w:rsidRPr="000A3771">
              <w:rPr>
                <w:rFonts w:cs="Tahoma"/>
                <w:w w:val="95"/>
              </w:rPr>
              <w:br/>
              <w:t>www.lavstar.com</w:t>
            </w:r>
          </w:p>
        </w:tc>
      </w:tr>
      <w:tr w:rsidR="00A2094B" w:rsidRPr="000A3771" w14:paraId="34DC7697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75E4F6FE" w14:textId="33E433BA" w:rsidR="00A2094B" w:rsidRPr="000A3771" w:rsidRDefault="00A2094B" w:rsidP="000A3771">
            <w:pPr>
              <w:spacing w:line="276" w:lineRule="auto"/>
              <w:rPr>
                <w:rFonts w:cs="Tahoma"/>
                <w:color w:val="FF0000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 xml:space="preserve">MAXI 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Α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.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Β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.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Ε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.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Ε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.</w:t>
            </w:r>
            <w:r w:rsidR="00436B26" w:rsidRPr="000A3771">
              <w:rPr>
                <w:rFonts w:cs="Tahoma"/>
                <w:b/>
                <w:color w:val="771719"/>
                <w:w w:val="95"/>
                <w:sz w:val="22"/>
              </w:rPr>
              <w:t xml:space="preserve"> </w:t>
            </w:r>
          </w:p>
        </w:tc>
        <w:tc>
          <w:tcPr>
            <w:tcW w:w="2829" w:type="dxa"/>
            <w:shd w:val="clear" w:color="auto" w:fill="F7CAAC"/>
          </w:tcPr>
          <w:p w14:paraId="6BE46AA7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13671</w:t>
            </w:r>
          </w:p>
        </w:tc>
      </w:tr>
      <w:tr w:rsidR="00A2094B" w:rsidRPr="000A3771" w14:paraId="064F9984" w14:textId="77777777" w:rsidTr="000A3771">
        <w:trPr>
          <w:trHeight w:val="340"/>
        </w:trPr>
        <w:tc>
          <w:tcPr>
            <w:tcW w:w="9855" w:type="dxa"/>
            <w:gridSpan w:val="3"/>
          </w:tcPr>
          <w:p w14:paraId="08BE4451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A2094B" w:rsidRPr="000A3771" w14:paraId="6DC581A6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36C1185F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28D0CFED" w14:textId="77777777" w:rsidR="00A2094B" w:rsidRPr="000A3771" w:rsidRDefault="00436B26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Παραγωγή χαρτοπολτού (</w:t>
            </w:r>
            <w:r w:rsidRPr="000A3771">
              <w:rPr>
                <w:rFonts w:cs="Tahoma"/>
                <w:w w:val="95"/>
              </w:rPr>
              <w:t>Jumbo</w:t>
            </w:r>
            <w:r w:rsidRPr="000A3771">
              <w:rPr>
                <w:rFonts w:cs="Tahoma"/>
                <w:w w:val="95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</w:rPr>
              <w:t>Rolls</w:t>
            </w:r>
            <w:r w:rsidRPr="000A3771">
              <w:rPr>
                <w:rFonts w:cs="Tahoma"/>
                <w:w w:val="95"/>
                <w:lang w:val="el-GR"/>
              </w:rPr>
              <w:t xml:space="preserve">). Επεξεργασία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χάρτου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 (χαρτί υγείας, χαρτί κουζίνας, χαρτοπετσέτες, χαρτομάντηλα, τραπεζομάντηλα,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χαρτοβάμβακα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, επαγγελματικά προϊόντα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χάρτου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) και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αλουμινόφυλλου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>. Εισαγωγές και χονδρικό εμπόριο ειδών ατομικής υγιεινής και απορρυπαντικών.</w:t>
            </w:r>
          </w:p>
        </w:tc>
      </w:tr>
      <w:tr w:rsidR="00436B26" w:rsidRPr="000A3771" w14:paraId="694A66AA" w14:textId="77777777" w:rsidTr="000A3771">
        <w:trPr>
          <w:trHeight w:val="340"/>
        </w:trPr>
        <w:tc>
          <w:tcPr>
            <w:tcW w:w="3094" w:type="dxa"/>
          </w:tcPr>
          <w:p w14:paraId="4D0BB33E" w14:textId="77777777" w:rsidR="00436B26" w:rsidRPr="000A3771" w:rsidRDefault="00436B26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54E827C4" w14:textId="77777777" w:rsidR="00436B26" w:rsidRPr="000A3771" w:rsidRDefault="00436B26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proofErr w:type="spellStart"/>
            <w:r w:rsidRPr="000A3771">
              <w:rPr>
                <w:rFonts w:cs="Tahoma"/>
                <w:w w:val="95"/>
                <w:lang w:val="el-GR"/>
              </w:rPr>
              <w:t>Maxi</w:t>
            </w:r>
            <w:proofErr w:type="spellEnd"/>
          </w:p>
        </w:tc>
      </w:tr>
      <w:tr w:rsidR="00A2094B" w:rsidRPr="000A3771" w14:paraId="6F49BEE9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66516724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Προσωπικό:</w:t>
            </w:r>
          </w:p>
        </w:tc>
        <w:tc>
          <w:tcPr>
            <w:tcW w:w="6761" w:type="dxa"/>
            <w:gridSpan w:val="2"/>
          </w:tcPr>
          <w:p w14:paraId="5BEEB2AF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  <w:lang w:val="el-GR"/>
              </w:rPr>
              <w:t>218</w:t>
            </w:r>
            <w:r w:rsidR="00436B26" w:rsidRPr="000A3771">
              <w:rPr>
                <w:rFonts w:cs="Tahoma"/>
                <w:w w:val="95"/>
                <w:lang w:val="el-GR"/>
              </w:rPr>
              <w:t xml:space="preserve"> </w:t>
            </w:r>
            <w:r w:rsidR="00436B26" w:rsidRPr="000A3771">
              <w:rPr>
                <w:rFonts w:cs="Tahoma"/>
                <w:w w:val="95"/>
              </w:rPr>
              <w:t>(</w:t>
            </w:r>
            <w:proofErr w:type="spellStart"/>
            <w:r w:rsidR="00436B26" w:rsidRPr="000A3771">
              <w:rPr>
                <w:rFonts w:cs="Tahoma"/>
                <w:w w:val="95"/>
              </w:rPr>
              <w:t>Icap</w:t>
            </w:r>
            <w:proofErr w:type="spellEnd"/>
            <w:r w:rsidR="00436B26" w:rsidRPr="000A3771">
              <w:rPr>
                <w:rFonts w:cs="Tahoma"/>
                <w:w w:val="95"/>
              </w:rPr>
              <w:t xml:space="preserve"> Database)</w:t>
            </w:r>
          </w:p>
        </w:tc>
      </w:tr>
      <w:tr w:rsidR="00A2094B" w:rsidRPr="000A3771" w14:paraId="50A26CB6" w14:textId="77777777" w:rsidTr="000A3771">
        <w:trPr>
          <w:trHeight w:val="340"/>
        </w:trPr>
        <w:tc>
          <w:tcPr>
            <w:tcW w:w="9855" w:type="dxa"/>
            <w:gridSpan w:val="3"/>
          </w:tcPr>
          <w:p w14:paraId="5A1E1F44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ΟΙΚΟΝΟΜΙΚΑ ΣΤΟΙΧΕΙΑ</w:t>
            </w:r>
          </w:p>
        </w:tc>
      </w:tr>
      <w:tr w:rsidR="00A2094B" w:rsidRPr="000A3771" w14:paraId="7F80ABAA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0231695F" w14:textId="16926BEA" w:rsidR="00A2094B" w:rsidRPr="000A3771" w:rsidRDefault="00A2094B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Κύκλος Εργασιών 20</w:t>
            </w:r>
            <w:r w:rsidR="00765E32" w:rsidRPr="000A3771">
              <w:rPr>
                <w:rFonts w:cs="Tahoma"/>
                <w:b/>
                <w:w w:val="95"/>
                <w:lang w:val="el-GR"/>
              </w:rPr>
              <w:t>20</w:t>
            </w:r>
            <w:r w:rsidRPr="000A3771">
              <w:rPr>
                <w:rFonts w:cs="Tahoma"/>
                <w:b/>
                <w:w w:val="95"/>
                <w:lang w:val="el-GR"/>
              </w:rPr>
              <w:t xml:space="preserve"> (€):</w:t>
            </w:r>
          </w:p>
        </w:tc>
        <w:tc>
          <w:tcPr>
            <w:tcW w:w="6761" w:type="dxa"/>
            <w:gridSpan w:val="2"/>
          </w:tcPr>
          <w:p w14:paraId="3CA42087" w14:textId="1E9641EE" w:rsidR="00A2094B" w:rsidRPr="000A3771" w:rsidRDefault="00765E32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40.512.248</w:t>
            </w:r>
          </w:p>
        </w:tc>
      </w:tr>
      <w:tr w:rsidR="00A2094B" w:rsidRPr="000A3771" w14:paraId="5DA90437" w14:textId="77777777" w:rsidTr="000A3771">
        <w:trPr>
          <w:trHeight w:val="340"/>
        </w:trPr>
        <w:tc>
          <w:tcPr>
            <w:tcW w:w="9855" w:type="dxa"/>
            <w:gridSpan w:val="3"/>
          </w:tcPr>
          <w:p w14:paraId="06469AB0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ΙΣΤΟΡΙΚΟ</w:t>
            </w:r>
          </w:p>
        </w:tc>
      </w:tr>
      <w:tr w:rsidR="00A2094B" w:rsidRPr="000A3771" w14:paraId="704E236C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38138740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 xml:space="preserve">Ίδρυση / </w:t>
            </w:r>
            <w:proofErr w:type="spellStart"/>
            <w:r w:rsidRPr="000A3771">
              <w:rPr>
                <w:rFonts w:cs="Tahoma"/>
                <w:b/>
                <w:w w:val="95"/>
                <w:lang w:val="el-GR"/>
              </w:rPr>
              <w:t>Εταιρι</w:t>
            </w:r>
            <w:r w:rsidRPr="000A3771">
              <w:rPr>
                <w:rFonts w:cs="Tahoma"/>
                <w:b/>
                <w:w w:val="95"/>
              </w:rPr>
              <w:t>κά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603870D9" w14:textId="77777777" w:rsidR="00A2094B" w:rsidRPr="000A3771" w:rsidRDefault="00A2094B" w:rsidP="000A3771">
            <w:pPr>
              <w:spacing w:line="276" w:lineRule="auto"/>
              <w:jc w:val="both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w w:val="95"/>
              </w:rPr>
              <w:t>Ιδρύθηκε</w:t>
            </w:r>
            <w:proofErr w:type="spellEnd"/>
            <w:r w:rsidRPr="000A3771">
              <w:rPr>
                <w:rFonts w:cs="Tahoma"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w w:val="95"/>
              </w:rPr>
              <w:t>το</w:t>
            </w:r>
            <w:proofErr w:type="spellEnd"/>
            <w:r w:rsidRPr="000A3771">
              <w:rPr>
                <w:rFonts w:cs="Tahoma"/>
                <w:w w:val="95"/>
              </w:rPr>
              <w:t xml:space="preserve"> 1988.</w:t>
            </w:r>
          </w:p>
        </w:tc>
      </w:tr>
      <w:tr w:rsidR="00A2094B" w:rsidRPr="000A3771" w14:paraId="4477A1B6" w14:textId="77777777" w:rsidTr="000A3771">
        <w:trPr>
          <w:trHeight w:val="340"/>
        </w:trPr>
        <w:tc>
          <w:tcPr>
            <w:tcW w:w="9855" w:type="dxa"/>
            <w:gridSpan w:val="3"/>
          </w:tcPr>
          <w:p w14:paraId="00B1EA56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A2094B" w:rsidRPr="000A3771" w14:paraId="28F85BBE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3C838D00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1DC4FBB0" w14:textId="77777777" w:rsidR="00A2094B" w:rsidRPr="000A3771" w:rsidRDefault="00A2094B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Παλαιά Εθνική Οδός Κατερίνης - Θεσσαλονίκης (1 χλμ.), Τ.Θ. 102</w:t>
            </w:r>
            <w:r w:rsidR="00A33BD0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Τ.Κ. 601</w:t>
            </w:r>
            <w:r w:rsidR="00A33BD0" w:rsidRPr="000A3771">
              <w:rPr>
                <w:rFonts w:cs="Tahoma"/>
                <w:w w:val="95"/>
                <w:lang w:val="el-GR"/>
              </w:rPr>
              <w:t>-</w:t>
            </w:r>
            <w:r w:rsidRPr="000A3771">
              <w:rPr>
                <w:rFonts w:cs="Tahoma"/>
                <w:w w:val="95"/>
                <w:lang w:val="el-GR"/>
              </w:rPr>
              <w:t>00</w:t>
            </w:r>
            <w:r w:rsidR="00A33BD0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Κατερίνη</w:t>
            </w:r>
            <w:r w:rsidR="00A33BD0" w:rsidRPr="000A3771">
              <w:rPr>
                <w:rFonts w:cs="Tahoma"/>
                <w:w w:val="95"/>
                <w:lang w:val="el-GR"/>
              </w:rPr>
              <w:t>, Πιερία.</w:t>
            </w:r>
          </w:p>
        </w:tc>
      </w:tr>
      <w:tr w:rsidR="00A2094B" w:rsidRPr="000A3771" w14:paraId="27093C35" w14:textId="77777777" w:rsidTr="000A3771">
        <w:trPr>
          <w:trHeight w:val="340"/>
        </w:trPr>
        <w:tc>
          <w:tcPr>
            <w:tcW w:w="3094" w:type="dxa"/>
          </w:tcPr>
          <w:p w14:paraId="5AE44277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01D6C326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2351031322</w:t>
            </w:r>
            <w:r w:rsidRPr="000A3771">
              <w:rPr>
                <w:rFonts w:cs="Tahoma"/>
                <w:w w:val="95"/>
              </w:rPr>
              <w:br/>
              <w:t>www.maxi.gr</w:t>
            </w:r>
          </w:p>
        </w:tc>
      </w:tr>
      <w:tr w:rsidR="00A2094B" w:rsidRPr="000A3771" w14:paraId="5FF1D119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285787F6" w14:textId="3BE290A1" w:rsidR="00A2094B" w:rsidRPr="000A3771" w:rsidRDefault="00A2094B" w:rsidP="000A3771">
            <w:pPr>
              <w:spacing w:line="276" w:lineRule="auto"/>
              <w:rPr>
                <w:rFonts w:cs="Tahoma"/>
                <w:color w:val="FF0000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NILO A.B.E.E.</w:t>
            </w:r>
          </w:p>
        </w:tc>
        <w:tc>
          <w:tcPr>
            <w:tcW w:w="2829" w:type="dxa"/>
            <w:shd w:val="clear" w:color="auto" w:fill="F7CAAC"/>
          </w:tcPr>
          <w:p w14:paraId="4107B685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235861</w:t>
            </w:r>
          </w:p>
        </w:tc>
      </w:tr>
      <w:tr w:rsidR="00A2094B" w:rsidRPr="000A3771" w14:paraId="363B8F01" w14:textId="77777777" w:rsidTr="000A3771">
        <w:trPr>
          <w:trHeight w:val="340"/>
        </w:trPr>
        <w:tc>
          <w:tcPr>
            <w:tcW w:w="9855" w:type="dxa"/>
            <w:gridSpan w:val="3"/>
          </w:tcPr>
          <w:p w14:paraId="5AEFA28B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A2094B" w:rsidRPr="000A3771" w14:paraId="7443F753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25E9F168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1ADEE6AB" w14:textId="77777777" w:rsidR="00A2094B" w:rsidRPr="000A3771" w:rsidRDefault="00155215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Παραγωγή απορρυπαντικών (και για τρίτους).</w:t>
            </w:r>
          </w:p>
        </w:tc>
      </w:tr>
      <w:tr w:rsidR="00155215" w:rsidRPr="000A3771" w14:paraId="7D4E0676" w14:textId="77777777" w:rsidTr="000A3771">
        <w:trPr>
          <w:trHeight w:val="340"/>
        </w:trPr>
        <w:tc>
          <w:tcPr>
            <w:tcW w:w="3094" w:type="dxa"/>
          </w:tcPr>
          <w:p w14:paraId="6E7416BF" w14:textId="77777777" w:rsidR="00155215" w:rsidRPr="000A3771" w:rsidRDefault="00155215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7699974B" w14:textId="55BA5766" w:rsidR="00155215" w:rsidRPr="000A3771" w:rsidRDefault="00155215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</w:rPr>
              <w:t>Velvet</w:t>
            </w:r>
          </w:p>
        </w:tc>
      </w:tr>
      <w:tr w:rsidR="00A2094B" w:rsidRPr="000A3771" w14:paraId="2D54A6F2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355AE490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Προσω</w:t>
            </w:r>
            <w:proofErr w:type="spellEnd"/>
            <w:r w:rsidRPr="000A3771">
              <w:rPr>
                <w:rFonts w:cs="Tahoma"/>
                <w:b/>
                <w:w w:val="95"/>
              </w:rPr>
              <w:t>πικό:</w:t>
            </w:r>
          </w:p>
        </w:tc>
        <w:tc>
          <w:tcPr>
            <w:tcW w:w="6761" w:type="dxa"/>
            <w:gridSpan w:val="2"/>
          </w:tcPr>
          <w:p w14:paraId="7AFF405A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13</w:t>
            </w:r>
          </w:p>
        </w:tc>
      </w:tr>
      <w:tr w:rsidR="00A2094B" w:rsidRPr="000A3771" w14:paraId="0A12D917" w14:textId="77777777" w:rsidTr="000A3771">
        <w:trPr>
          <w:trHeight w:val="340"/>
        </w:trPr>
        <w:tc>
          <w:tcPr>
            <w:tcW w:w="9855" w:type="dxa"/>
            <w:gridSpan w:val="3"/>
          </w:tcPr>
          <w:p w14:paraId="4AC531C3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ΟΙΚΟΝΟΜΙΚΑ ΣΤΟΙΧΕΙΑ</w:t>
            </w:r>
          </w:p>
        </w:tc>
      </w:tr>
      <w:tr w:rsidR="00A2094B" w:rsidRPr="000A3771" w14:paraId="2979F828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101EF344" w14:textId="7615FB3C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Κύκλος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b/>
                <w:w w:val="95"/>
              </w:rPr>
              <w:t>Εργ</w:t>
            </w:r>
            <w:proofErr w:type="spellEnd"/>
            <w:r w:rsidRPr="000A3771">
              <w:rPr>
                <w:rFonts w:cs="Tahoma"/>
                <w:b/>
                <w:w w:val="95"/>
              </w:rPr>
              <w:t>ασιών 20</w:t>
            </w:r>
            <w:r w:rsidR="004126A9" w:rsidRPr="000A3771">
              <w:rPr>
                <w:rFonts w:cs="Tahoma"/>
                <w:b/>
                <w:w w:val="95"/>
                <w:lang w:val="el-GR"/>
              </w:rPr>
              <w:t>20</w:t>
            </w:r>
            <w:r w:rsidRPr="000A3771">
              <w:rPr>
                <w:rFonts w:cs="Tahoma"/>
                <w:b/>
                <w:w w:val="95"/>
              </w:rPr>
              <w:t xml:space="preserve"> (€):</w:t>
            </w:r>
          </w:p>
        </w:tc>
        <w:tc>
          <w:tcPr>
            <w:tcW w:w="6761" w:type="dxa"/>
            <w:gridSpan w:val="2"/>
          </w:tcPr>
          <w:p w14:paraId="0E673C1E" w14:textId="7D34E041" w:rsidR="00A2094B" w:rsidRPr="000A3771" w:rsidRDefault="004126A9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1.625.915</w:t>
            </w:r>
          </w:p>
        </w:tc>
      </w:tr>
      <w:tr w:rsidR="00A2094B" w:rsidRPr="000A3771" w14:paraId="6035D152" w14:textId="77777777" w:rsidTr="000A3771">
        <w:trPr>
          <w:trHeight w:val="340"/>
        </w:trPr>
        <w:tc>
          <w:tcPr>
            <w:tcW w:w="9855" w:type="dxa"/>
            <w:gridSpan w:val="3"/>
          </w:tcPr>
          <w:p w14:paraId="4731E548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lastRenderedPageBreak/>
              <w:t>ΙΣΤΟΡΙΚΟ</w:t>
            </w:r>
          </w:p>
        </w:tc>
      </w:tr>
      <w:tr w:rsidR="00A2094B" w:rsidRPr="000A3771" w14:paraId="263342A6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0BAC32A6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Ίδρυση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681FC772" w14:textId="77777777" w:rsidR="00A2094B" w:rsidRPr="000A3771" w:rsidRDefault="00A2094B" w:rsidP="000A3771">
            <w:pPr>
              <w:spacing w:line="276" w:lineRule="auto"/>
              <w:jc w:val="both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w w:val="95"/>
              </w:rPr>
              <w:t>Ιδρύθηκε</w:t>
            </w:r>
            <w:proofErr w:type="spellEnd"/>
            <w:r w:rsidRPr="000A3771">
              <w:rPr>
                <w:rFonts w:cs="Tahoma"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w w:val="95"/>
              </w:rPr>
              <w:t>το</w:t>
            </w:r>
            <w:proofErr w:type="spellEnd"/>
            <w:r w:rsidRPr="000A3771">
              <w:rPr>
                <w:rFonts w:cs="Tahoma"/>
                <w:w w:val="95"/>
              </w:rPr>
              <w:t xml:space="preserve"> 1999.</w:t>
            </w:r>
          </w:p>
        </w:tc>
      </w:tr>
      <w:tr w:rsidR="00A2094B" w:rsidRPr="000A3771" w14:paraId="205C9AAA" w14:textId="77777777" w:rsidTr="000A3771">
        <w:trPr>
          <w:trHeight w:val="340"/>
        </w:trPr>
        <w:tc>
          <w:tcPr>
            <w:tcW w:w="9855" w:type="dxa"/>
            <w:gridSpan w:val="3"/>
          </w:tcPr>
          <w:p w14:paraId="179092CE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A2094B" w:rsidRPr="000A3771" w14:paraId="1F7BE4B4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1BA63D95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53953E17" w14:textId="77777777" w:rsidR="00A2094B" w:rsidRPr="000A3771" w:rsidRDefault="00A2094B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Λόρδου Βύρωνος 3</w:t>
            </w:r>
            <w:r w:rsidR="00226FC0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Τ.Κ. 570</w:t>
            </w:r>
            <w:r w:rsidR="00226FC0" w:rsidRPr="000A3771">
              <w:rPr>
                <w:rFonts w:cs="Tahoma"/>
                <w:w w:val="95"/>
                <w:lang w:val="el-GR"/>
              </w:rPr>
              <w:t>-</w:t>
            </w:r>
            <w:r w:rsidRPr="000A3771">
              <w:rPr>
                <w:rFonts w:cs="Tahoma"/>
                <w:w w:val="95"/>
                <w:lang w:val="el-GR"/>
              </w:rPr>
              <w:t>09</w:t>
            </w:r>
            <w:r w:rsidR="00226FC0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Καλοχώρι</w:t>
            </w:r>
            <w:proofErr w:type="spellEnd"/>
            <w:r w:rsidR="00226FC0" w:rsidRPr="000A3771">
              <w:rPr>
                <w:rFonts w:cs="Tahoma"/>
                <w:w w:val="95"/>
                <w:lang w:val="el-GR"/>
              </w:rPr>
              <w:t>, Θεσσαλονίκη.</w:t>
            </w:r>
          </w:p>
        </w:tc>
      </w:tr>
      <w:tr w:rsidR="00A2094B" w:rsidRPr="000A3771" w14:paraId="75A6C8A8" w14:textId="77777777" w:rsidTr="000A3771">
        <w:trPr>
          <w:trHeight w:val="340"/>
        </w:trPr>
        <w:tc>
          <w:tcPr>
            <w:tcW w:w="3094" w:type="dxa"/>
          </w:tcPr>
          <w:p w14:paraId="6F0199E4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2B79AB21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2310751223</w:t>
            </w:r>
            <w:r w:rsidRPr="000A3771">
              <w:rPr>
                <w:rFonts w:cs="Tahoma"/>
                <w:w w:val="95"/>
              </w:rPr>
              <w:br/>
              <w:t>www.nilo.gr</w:t>
            </w:r>
          </w:p>
        </w:tc>
      </w:tr>
      <w:tr w:rsidR="00A2094B" w:rsidRPr="000A3771" w14:paraId="26B85506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1A6CD3AA" w14:textId="1FB88D6C" w:rsidR="00226FC0" w:rsidRPr="000A3771" w:rsidRDefault="00A2094B" w:rsidP="000A3771">
            <w:pPr>
              <w:spacing w:line="276" w:lineRule="auto"/>
              <w:rPr>
                <w:rFonts w:cs="Tahoma"/>
                <w:b/>
                <w:color w:val="FF0000"/>
                <w:w w:val="95"/>
                <w:sz w:val="22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RECKITT BENCKISER HELLAS HEALTHCARE Α.Ε.</w:t>
            </w:r>
          </w:p>
        </w:tc>
        <w:tc>
          <w:tcPr>
            <w:tcW w:w="2829" w:type="dxa"/>
            <w:shd w:val="clear" w:color="auto" w:fill="F7CAAC"/>
          </w:tcPr>
          <w:p w14:paraId="5C00D355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2059850</w:t>
            </w:r>
          </w:p>
        </w:tc>
      </w:tr>
      <w:tr w:rsidR="00A2094B" w:rsidRPr="000A3771" w14:paraId="5DE07E56" w14:textId="77777777" w:rsidTr="000A3771">
        <w:trPr>
          <w:trHeight w:val="340"/>
        </w:trPr>
        <w:tc>
          <w:tcPr>
            <w:tcW w:w="9855" w:type="dxa"/>
            <w:gridSpan w:val="3"/>
          </w:tcPr>
          <w:p w14:paraId="08A2854D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A2094B" w:rsidRPr="000A3771" w14:paraId="228B8041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085B9F42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3DF95DAD" w14:textId="77777777" w:rsidR="00A2094B" w:rsidRPr="000A3771" w:rsidRDefault="00226FC0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Εισαγωγές και χονδρικό εμπόριο ατομικής υγιεινής, καλλυντικών και φαρμάκων.</w:t>
            </w:r>
          </w:p>
        </w:tc>
      </w:tr>
      <w:tr w:rsidR="00A2094B" w:rsidRPr="000A3771" w14:paraId="11D00045" w14:textId="77777777" w:rsidTr="000A3771">
        <w:trPr>
          <w:trHeight w:val="340"/>
        </w:trPr>
        <w:tc>
          <w:tcPr>
            <w:tcW w:w="3094" w:type="dxa"/>
          </w:tcPr>
          <w:p w14:paraId="5CC3FF40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Προσω</w:t>
            </w:r>
            <w:proofErr w:type="spellEnd"/>
            <w:r w:rsidRPr="000A3771">
              <w:rPr>
                <w:rFonts w:cs="Tahoma"/>
                <w:b/>
                <w:w w:val="95"/>
              </w:rPr>
              <w:t>πικό:</w:t>
            </w:r>
          </w:p>
        </w:tc>
        <w:tc>
          <w:tcPr>
            <w:tcW w:w="6761" w:type="dxa"/>
            <w:gridSpan w:val="2"/>
          </w:tcPr>
          <w:p w14:paraId="66241895" w14:textId="77777777" w:rsidR="00A2094B" w:rsidRPr="000A3771" w:rsidRDefault="003B5D78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75</w:t>
            </w:r>
          </w:p>
        </w:tc>
      </w:tr>
      <w:tr w:rsidR="00A2094B" w:rsidRPr="000A3771" w14:paraId="127E97A2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621D20C2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ΟΙΚΟΝΟΜΙΚΑ ΣΤΟΙΧΕΙΑ</w:t>
            </w:r>
          </w:p>
        </w:tc>
      </w:tr>
      <w:tr w:rsidR="00A2094B" w:rsidRPr="000A3771" w14:paraId="750B8FCC" w14:textId="77777777" w:rsidTr="000A3771">
        <w:trPr>
          <w:trHeight w:val="340"/>
        </w:trPr>
        <w:tc>
          <w:tcPr>
            <w:tcW w:w="3094" w:type="dxa"/>
          </w:tcPr>
          <w:p w14:paraId="1D8BDD92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Κύκλος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</w:t>
            </w:r>
            <w:proofErr w:type="spellStart"/>
            <w:r w:rsidR="003B5D78" w:rsidRPr="000A3771">
              <w:rPr>
                <w:rFonts w:cs="Tahoma"/>
                <w:b/>
                <w:w w:val="95"/>
              </w:rPr>
              <w:t>Εργ</w:t>
            </w:r>
            <w:proofErr w:type="spellEnd"/>
            <w:r w:rsidR="003B5D78" w:rsidRPr="000A3771">
              <w:rPr>
                <w:rFonts w:cs="Tahoma"/>
                <w:b/>
                <w:w w:val="95"/>
              </w:rPr>
              <w:t>ασιών 2020</w:t>
            </w:r>
            <w:r w:rsidRPr="000A3771">
              <w:rPr>
                <w:rFonts w:cs="Tahoma"/>
                <w:b/>
                <w:w w:val="95"/>
              </w:rPr>
              <w:t xml:space="preserve"> (€):</w:t>
            </w:r>
          </w:p>
        </w:tc>
        <w:tc>
          <w:tcPr>
            <w:tcW w:w="6761" w:type="dxa"/>
            <w:gridSpan w:val="2"/>
          </w:tcPr>
          <w:p w14:paraId="19BFFAF7" w14:textId="762FA788" w:rsidR="00A2094B" w:rsidRPr="000A3771" w:rsidRDefault="00765E32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62.839.913</w:t>
            </w:r>
          </w:p>
        </w:tc>
      </w:tr>
      <w:tr w:rsidR="00A2094B" w:rsidRPr="000A3771" w14:paraId="0FEECF05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57987C8B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ΙΣΤΟΡΙΚΟ</w:t>
            </w:r>
          </w:p>
        </w:tc>
      </w:tr>
      <w:tr w:rsidR="00A2094B" w:rsidRPr="000A3771" w14:paraId="5292873E" w14:textId="77777777" w:rsidTr="000A3771">
        <w:trPr>
          <w:trHeight w:val="340"/>
        </w:trPr>
        <w:tc>
          <w:tcPr>
            <w:tcW w:w="3094" w:type="dxa"/>
          </w:tcPr>
          <w:p w14:paraId="5788A338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Ίδρυση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2FEA8239" w14:textId="26EC237E" w:rsidR="00A2094B" w:rsidRPr="000A3771" w:rsidRDefault="00226FC0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Ιδρύθηκε το 1990 με την επωνυμία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Μπενκίζερ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Ελλάς ΑΒΕΕ και προήλθε από μετατροπή της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Μπενκίζερ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Ελλάς ΕΠΕ, η οποία προϋπήρχε από το 1965. Το 2000 απορρόφησε την </w:t>
            </w:r>
            <w:r w:rsidRPr="000A3771">
              <w:rPr>
                <w:rFonts w:cs="Tahoma"/>
                <w:w w:val="95"/>
                <w:szCs w:val="20"/>
              </w:rPr>
              <w:t>Reckitt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&amp; </w:t>
            </w:r>
            <w:r w:rsidRPr="000A3771">
              <w:rPr>
                <w:rFonts w:cs="Tahoma"/>
                <w:w w:val="95"/>
                <w:szCs w:val="20"/>
              </w:rPr>
              <w:t>Colman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Ελλάς ΑΕ και η επωνυμία της άλλαξε σε </w:t>
            </w:r>
            <w:r w:rsidRPr="000A3771">
              <w:rPr>
                <w:rFonts w:cs="Tahoma"/>
                <w:w w:val="95"/>
                <w:szCs w:val="20"/>
              </w:rPr>
              <w:t>Reckitt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Μπενκίζερ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Ελλάς ΑΒΕΕ. Το 2001 άλλαξε εκ νέου</w:t>
            </w:r>
            <w:r w:rsidR="00C057DF"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την επωνυμία της σ</w:t>
            </w:r>
            <w:r w:rsidR="00C057DF" w:rsidRPr="000A3771">
              <w:rPr>
                <w:rFonts w:cs="Tahoma"/>
                <w:w w:val="95"/>
                <w:szCs w:val="20"/>
                <w:lang w:val="el-GR"/>
              </w:rPr>
              <w:t>ε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="00C057DF" w:rsidRPr="000A3771">
              <w:rPr>
                <w:rFonts w:cs="Tahoma"/>
                <w:w w:val="95"/>
              </w:rPr>
              <w:t>RECKITT </w:t>
            </w:r>
            <w:r w:rsidR="00C057DF" w:rsidRPr="000A3771">
              <w:rPr>
                <w:rFonts w:cs="Tahoma"/>
                <w:w w:val="95"/>
                <w:lang w:val="el-GR"/>
              </w:rPr>
              <w:t>ΜΠΕΝΚΙΖΕΡ</w:t>
            </w:r>
            <w:r w:rsidR="00C057DF" w:rsidRPr="000A3771">
              <w:rPr>
                <w:rFonts w:cs="Tahoma"/>
                <w:w w:val="95"/>
              </w:rPr>
              <w:t> </w:t>
            </w:r>
            <w:r w:rsidR="00C057DF" w:rsidRPr="000A3771">
              <w:rPr>
                <w:rFonts w:cs="Tahoma"/>
                <w:w w:val="95"/>
                <w:lang w:val="el-GR"/>
              </w:rPr>
              <w:t>ΕΛΛΑΣ</w:t>
            </w:r>
            <w:r w:rsidR="00C057DF" w:rsidRPr="000A3771">
              <w:rPr>
                <w:rFonts w:cs="Tahoma"/>
                <w:w w:val="95"/>
              </w:rPr>
              <w:t> </w:t>
            </w:r>
            <w:r w:rsidR="00C057DF" w:rsidRPr="000A3771">
              <w:rPr>
                <w:rFonts w:cs="Tahoma"/>
                <w:w w:val="95"/>
                <w:lang w:val="el-GR"/>
              </w:rPr>
              <w:t>ΧΗΜΙΚΑ</w:t>
            </w:r>
            <w:r w:rsidR="00C057DF" w:rsidRPr="000A3771">
              <w:rPr>
                <w:rFonts w:cs="Tahoma"/>
                <w:w w:val="95"/>
              </w:rPr>
              <w:t> A</w:t>
            </w:r>
            <w:r w:rsidR="00C057DF" w:rsidRPr="000A3771">
              <w:rPr>
                <w:rFonts w:cs="Tahoma"/>
                <w:w w:val="95"/>
                <w:lang w:val="el-GR"/>
              </w:rPr>
              <w:t>.</w:t>
            </w:r>
            <w:r w:rsidR="00C057DF" w:rsidRPr="000A3771">
              <w:rPr>
                <w:rFonts w:cs="Tahoma"/>
                <w:w w:val="95"/>
              </w:rPr>
              <w:t>B</w:t>
            </w:r>
            <w:r w:rsidR="00C057DF" w:rsidRPr="000A3771">
              <w:rPr>
                <w:rFonts w:cs="Tahoma"/>
                <w:w w:val="95"/>
                <w:lang w:val="el-GR"/>
              </w:rPr>
              <w:t>.&amp;</w:t>
            </w:r>
            <w:r w:rsidR="00C057DF" w:rsidRPr="000A3771">
              <w:rPr>
                <w:rFonts w:cs="Tahoma"/>
                <w:w w:val="95"/>
              </w:rPr>
              <w:t>E</w:t>
            </w:r>
            <w:r w:rsidR="00C057DF" w:rsidRPr="000A3771">
              <w:rPr>
                <w:rFonts w:cs="Tahoma"/>
                <w:w w:val="95"/>
                <w:lang w:val="el-GR"/>
              </w:rPr>
              <w:t>.</w:t>
            </w:r>
            <w:r w:rsidR="00C057DF" w:rsidRPr="000A3771">
              <w:rPr>
                <w:rFonts w:cs="Tahoma"/>
                <w:w w:val="95"/>
              </w:rPr>
              <w:t>E</w:t>
            </w:r>
            <w:r w:rsidR="00C057DF" w:rsidRPr="000A3771">
              <w:rPr>
                <w:rFonts w:cs="Tahoma"/>
                <w:w w:val="95"/>
                <w:lang w:val="el-GR"/>
              </w:rPr>
              <w:t>.</w:t>
            </w:r>
            <w:r w:rsidR="00C057DF"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="00C057DF" w:rsidRPr="000A3771">
              <w:rPr>
                <w:rFonts w:cs="Tahoma"/>
                <w:w w:val="95"/>
                <w:szCs w:val="20"/>
              </w:rPr>
              <w:t>To</w:t>
            </w:r>
            <w:r w:rsidR="00C057DF" w:rsidRPr="000A3771">
              <w:rPr>
                <w:rFonts w:cs="Tahoma"/>
                <w:w w:val="95"/>
                <w:szCs w:val="20"/>
                <w:lang w:val="el-GR"/>
              </w:rPr>
              <w:t xml:space="preserve"> 2011 η τιτλούχος απορρόφησε την </w:t>
            </w:r>
            <w:r w:rsidR="00C057DF" w:rsidRPr="000A3771">
              <w:rPr>
                <w:rFonts w:cs="Tahoma"/>
                <w:w w:val="95"/>
                <w:szCs w:val="20"/>
              </w:rPr>
              <w:t>SSL</w:t>
            </w:r>
            <w:r w:rsidR="00C057DF" w:rsidRPr="000A3771">
              <w:rPr>
                <w:rFonts w:cs="Tahoma"/>
                <w:w w:val="95"/>
                <w:szCs w:val="20"/>
                <w:lang w:val="el-GR"/>
              </w:rPr>
              <w:t xml:space="preserve"> ΕΛΛΑΣ Α.Ε.</w:t>
            </w:r>
            <w:r w:rsidR="00B21853"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="00B21853" w:rsidRPr="000A3771">
              <w:rPr>
                <w:rFonts w:cs="Tahoma"/>
                <w:w w:val="95"/>
                <w:lang w:val="el-GR"/>
              </w:rPr>
              <w:t xml:space="preserve">Το 2019 η τιτλούχος εισέφερε τον επιχειρηματικό κλάδο «Υγιεινής σπιτιού» στην </w:t>
            </w:r>
            <w:r w:rsidR="00B21853" w:rsidRPr="000A3771">
              <w:rPr>
                <w:rFonts w:cs="Tahoma"/>
                <w:w w:val="95"/>
              </w:rPr>
              <w:t>RECKITT</w:t>
            </w:r>
            <w:r w:rsidR="00B21853" w:rsidRPr="000A3771">
              <w:rPr>
                <w:rFonts w:cs="Tahoma"/>
                <w:w w:val="95"/>
                <w:lang w:val="el-GR"/>
              </w:rPr>
              <w:t xml:space="preserve"> </w:t>
            </w:r>
            <w:r w:rsidR="00B21853" w:rsidRPr="000A3771">
              <w:rPr>
                <w:rFonts w:cs="Tahoma"/>
                <w:w w:val="95"/>
              </w:rPr>
              <w:t>BENCKISER</w:t>
            </w:r>
            <w:r w:rsidR="00B21853" w:rsidRPr="000A3771">
              <w:rPr>
                <w:rFonts w:cs="Tahoma"/>
                <w:w w:val="95"/>
                <w:lang w:val="el-GR"/>
              </w:rPr>
              <w:t xml:space="preserve"> </w:t>
            </w:r>
            <w:r w:rsidR="00B21853" w:rsidRPr="000A3771">
              <w:rPr>
                <w:rFonts w:cs="Tahoma"/>
                <w:w w:val="95"/>
              </w:rPr>
              <w:t>HELLAS</w:t>
            </w:r>
            <w:r w:rsidR="00B21853" w:rsidRPr="000A3771">
              <w:rPr>
                <w:rFonts w:cs="Tahoma"/>
                <w:w w:val="95"/>
                <w:lang w:val="el-GR"/>
              </w:rPr>
              <w:t xml:space="preserve"> </w:t>
            </w:r>
            <w:r w:rsidR="00B21853" w:rsidRPr="000A3771">
              <w:rPr>
                <w:rFonts w:cs="Tahoma"/>
                <w:w w:val="95"/>
              </w:rPr>
              <w:t>HYGIENE</w:t>
            </w:r>
            <w:r w:rsidR="00B21853" w:rsidRPr="000A3771">
              <w:rPr>
                <w:rFonts w:cs="Tahoma"/>
                <w:w w:val="95"/>
                <w:lang w:val="el-GR"/>
              </w:rPr>
              <w:t xml:space="preserve"> </w:t>
            </w:r>
            <w:r w:rsidR="00B21853" w:rsidRPr="000A3771">
              <w:rPr>
                <w:rFonts w:cs="Tahoma"/>
                <w:w w:val="95"/>
              </w:rPr>
              <w:t>HOME</w:t>
            </w:r>
            <w:r w:rsidR="00B21853" w:rsidRPr="000A3771">
              <w:rPr>
                <w:rFonts w:cs="Tahoma"/>
                <w:w w:val="95"/>
                <w:lang w:val="el-GR"/>
              </w:rPr>
              <w:t xml:space="preserve"> </w:t>
            </w:r>
            <w:r w:rsidR="00B21853" w:rsidRPr="000A3771">
              <w:rPr>
                <w:rFonts w:cs="Tahoma"/>
                <w:w w:val="95"/>
              </w:rPr>
              <w:t>A</w:t>
            </w:r>
            <w:r w:rsidR="00B21853" w:rsidRPr="000A3771">
              <w:rPr>
                <w:rFonts w:cs="Tahoma"/>
                <w:w w:val="95"/>
                <w:lang w:val="el-GR"/>
              </w:rPr>
              <w:t>.</w:t>
            </w:r>
            <w:r w:rsidR="00B21853" w:rsidRPr="000A3771">
              <w:rPr>
                <w:rFonts w:cs="Tahoma"/>
                <w:w w:val="95"/>
              </w:rPr>
              <w:t>E</w:t>
            </w:r>
            <w:r w:rsidR="00B21853" w:rsidRPr="000A3771">
              <w:rPr>
                <w:rFonts w:cs="Tahoma"/>
                <w:w w:val="95"/>
                <w:lang w:val="el-GR"/>
              </w:rPr>
              <w:t xml:space="preserve">. Το ίδιο έτος η επωνυμία της εταιρείας άλλαξε από </w:t>
            </w:r>
            <w:r w:rsidR="00B21853" w:rsidRPr="000A3771">
              <w:rPr>
                <w:rFonts w:cs="Tahoma"/>
                <w:w w:val="95"/>
              </w:rPr>
              <w:t>RECKITT </w:t>
            </w:r>
            <w:r w:rsidR="00B21853" w:rsidRPr="000A3771">
              <w:rPr>
                <w:rFonts w:cs="Tahoma"/>
                <w:w w:val="95"/>
                <w:lang w:val="el-GR"/>
              </w:rPr>
              <w:t>ΜΠΕΝΚΙΖΕΡ</w:t>
            </w:r>
            <w:r w:rsidR="00B21853" w:rsidRPr="000A3771">
              <w:rPr>
                <w:rFonts w:cs="Tahoma"/>
                <w:w w:val="95"/>
              </w:rPr>
              <w:t> </w:t>
            </w:r>
            <w:r w:rsidR="00B21853" w:rsidRPr="000A3771">
              <w:rPr>
                <w:rFonts w:cs="Tahoma"/>
                <w:w w:val="95"/>
                <w:lang w:val="el-GR"/>
              </w:rPr>
              <w:t>ΕΛΛΑΣ</w:t>
            </w:r>
            <w:r w:rsidR="00B21853" w:rsidRPr="000A3771">
              <w:rPr>
                <w:rFonts w:cs="Tahoma"/>
                <w:w w:val="95"/>
              </w:rPr>
              <w:t> </w:t>
            </w:r>
            <w:r w:rsidR="00B21853" w:rsidRPr="000A3771">
              <w:rPr>
                <w:rFonts w:cs="Tahoma"/>
                <w:w w:val="95"/>
                <w:lang w:val="el-GR"/>
              </w:rPr>
              <w:t>ΧΗΜΙΚΑ</w:t>
            </w:r>
            <w:r w:rsidR="00B21853" w:rsidRPr="000A3771">
              <w:rPr>
                <w:rFonts w:cs="Tahoma"/>
                <w:w w:val="95"/>
              </w:rPr>
              <w:t> A</w:t>
            </w:r>
            <w:r w:rsidR="00B21853" w:rsidRPr="000A3771">
              <w:rPr>
                <w:rFonts w:cs="Tahoma"/>
                <w:w w:val="95"/>
                <w:lang w:val="el-GR"/>
              </w:rPr>
              <w:t>.</w:t>
            </w:r>
            <w:r w:rsidR="00B21853" w:rsidRPr="000A3771">
              <w:rPr>
                <w:rFonts w:cs="Tahoma"/>
                <w:w w:val="95"/>
              </w:rPr>
              <w:t>B</w:t>
            </w:r>
            <w:r w:rsidR="00B21853" w:rsidRPr="000A3771">
              <w:rPr>
                <w:rFonts w:cs="Tahoma"/>
                <w:w w:val="95"/>
                <w:lang w:val="el-GR"/>
              </w:rPr>
              <w:t>.&amp;</w:t>
            </w:r>
            <w:r w:rsidR="00B21853" w:rsidRPr="000A3771">
              <w:rPr>
                <w:rFonts w:cs="Tahoma"/>
                <w:w w:val="95"/>
              </w:rPr>
              <w:t>E</w:t>
            </w:r>
            <w:r w:rsidR="00B21853" w:rsidRPr="000A3771">
              <w:rPr>
                <w:rFonts w:cs="Tahoma"/>
                <w:w w:val="95"/>
                <w:lang w:val="el-GR"/>
              </w:rPr>
              <w:t>.</w:t>
            </w:r>
            <w:r w:rsidR="00B21853" w:rsidRPr="000A3771">
              <w:rPr>
                <w:rFonts w:cs="Tahoma"/>
                <w:w w:val="95"/>
              </w:rPr>
              <w:t>E</w:t>
            </w:r>
            <w:r w:rsidR="00B21853" w:rsidRPr="000A3771">
              <w:rPr>
                <w:rFonts w:cs="Tahoma"/>
                <w:w w:val="95"/>
                <w:lang w:val="el-GR"/>
              </w:rPr>
              <w:t>. στη σημερινή.</w:t>
            </w:r>
          </w:p>
        </w:tc>
      </w:tr>
      <w:tr w:rsidR="00A2094B" w:rsidRPr="000A3771" w14:paraId="78E9C0CC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5A5B3AC0" w14:textId="77777777" w:rsidR="00A2094B" w:rsidRPr="000A3771" w:rsidRDefault="00A2094B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A2094B" w:rsidRPr="000A3771" w14:paraId="56772495" w14:textId="77777777" w:rsidTr="000A3771">
        <w:trPr>
          <w:trHeight w:val="340"/>
        </w:trPr>
        <w:tc>
          <w:tcPr>
            <w:tcW w:w="3094" w:type="dxa"/>
          </w:tcPr>
          <w:p w14:paraId="3A964546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31EC6F50" w14:textId="5EABB1B9" w:rsidR="00A2094B" w:rsidRPr="000A3771" w:rsidRDefault="00A2094B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 xml:space="preserve">Τάκη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Καβαλιεράτου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 7</w:t>
            </w:r>
            <w:r w:rsidR="00C057DF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Τ.Κ. 14564</w:t>
            </w:r>
            <w:r w:rsidR="00C057DF"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  <w:lang w:val="el-GR"/>
              </w:rPr>
              <w:t xml:space="preserve"> Κηφισιά</w:t>
            </w:r>
            <w:r w:rsidR="00C057DF" w:rsidRPr="000A3771">
              <w:rPr>
                <w:rFonts w:cs="Tahoma"/>
                <w:w w:val="95"/>
                <w:lang w:val="el-GR"/>
              </w:rPr>
              <w:t>, Αττική.</w:t>
            </w:r>
          </w:p>
        </w:tc>
      </w:tr>
      <w:tr w:rsidR="00A2094B" w:rsidRPr="000A3771" w14:paraId="127846B8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33C33DC6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6425A002" w14:textId="77777777" w:rsidR="00A2094B" w:rsidRPr="000A3771" w:rsidRDefault="00A2094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2108127100</w:t>
            </w:r>
            <w:r w:rsidRPr="000A3771">
              <w:rPr>
                <w:rFonts w:cs="Tahoma"/>
                <w:w w:val="95"/>
              </w:rPr>
              <w:br/>
              <w:t>www.rb.com</w:t>
            </w:r>
          </w:p>
        </w:tc>
      </w:tr>
      <w:tr w:rsidR="003B5D78" w:rsidRPr="000A3771" w14:paraId="25C384D7" w14:textId="77777777" w:rsidTr="000A3771">
        <w:trPr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2B3DBA17" w14:textId="7CDE7AB2" w:rsidR="003B5D78" w:rsidRPr="000A3771" w:rsidRDefault="003B5D78" w:rsidP="000A3771">
            <w:pPr>
              <w:spacing w:line="276" w:lineRule="auto"/>
              <w:rPr>
                <w:rFonts w:cs="Tahoma"/>
                <w:b/>
                <w:color w:val="FF0000"/>
                <w:w w:val="95"/>
                <w:sz w:val="22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 xml:space="preserve">RECKITT BENCKISER HELLAS HYGIENE HOME Α.Ε. </w:t>
            </w:r>
          </w:p>
        </w:tc>
        <w:tc>
          <w:tcPr>
            <w:tcW w:w="2829" w:type="dxa"/>
            <w:shd w:val="clear" w:color="auto" w:fill="F7CAAC"/>
          </w:tcPr>
          <w:p w14:paraId="7A18D580" w14:textId="77777777" w:rsidR="003B5D78" w:rsidRPr="000A3771" w:rsidRDefault="003B5D78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 xml:space="preserve">ICAP CODE: 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10867776</w:t>
            </w:r>
          </w:p>
        </w:tc>
      </w:tr>
      <w:tr w:rsidR="003B5D78" w:rsidRPr="000A3771" w14:paraId="22E80ACD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58CBF0F7" w14:textId="77777777" w:rsidR="003B5D78" w:rsidRPr="000A3771" w:rsidRDefault="003B5D78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3B5D78" w:rsidRPr="000A3771" w14:paraId="5C9DF7F3" w14:textId="77777777" w:rsidTr="000A3771">
        <w:trPr>
          <w:trHeight w:val="340"/>
        </w:trPr>
        <w:tc>
          <w:tcPr>
            <w:tcW w:w="3094" w:type="dxa"/>
          </w:tcPr>
          <w:p w14:paraId="3AF3107F" w14:textId="77777777" w:rsidR="003B5D78" w:rsidRPr="000A3771" w:rsidRDefault="003B5D78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19CCB08E" w14:textId="77777777" w:rsidR="003B5D78" w:rsidRPr="000A3771" w:rsidRDefault="003B5D78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 xml:space="preserve">Παραγωγή απορρυπαντικών και σαπουνιών.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Είσαγωγές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 και χονδρικό εμπόριο χημικών καθαρισμού, απολυμαντικών, απορρυπαντικών, στιλβωτικών, ειδών ατομικής υγιεινής και αποσμητικών χώρων.</w:t>
            </w:r>
          </w:p>
        </w:tc>
      </w:tr>
      <w:tr w:rsidR="00B37A55" w:rsidRPr="000A3771" w14:paraId="4E04279C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2191A437" w14:textId="107076BF" w:rsidR="00B37A55" w:rsidRPr="000A3771" w:rsidRDefault="00B37A55" w:rsidP="000A3771">
            <w:pPr>
              <w:spacing w:line="276" w:lineRule="auto"/>
              <w:rPr>
                <w:rFonts w:cs="Tahoma"/>
                <w:b/>
                <w:w w:val="95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6B559A0F" w14:textId="60F8D6DE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</w:rPr>
              <w:t>Finish</w:t>
            </w:r>
            <w:r w:rsidRPr="000A3771">
              <w:rPr>
                <w:rFonts w:cs="Tahoma"/>
                <w:w w:val="95"/>
                <w:lang w:val="el-GR"/>
              </w:rPr>
              <w:t>,</w:t>
            </w:r>
            <w:r w:rsidRPr="000A3771">
              <w:rPr>
                <w:rFonts w:cs="Tahoma"/>
                <w:w w:val="95"/>
              </w:rPr>
              <w:t xml:space="preserve"> Calgon</w:t>
            </w:r>
            <w:r w:rsidRPr="000A3771">
              <w:rPr>
                <w:rFonts w:cs="Tahoma"/>
                <w:w w:val="95"/>
                <w:lang w:val="el-GR"/>
              </w:rPr>
              <w:t xml:space="preserve"> κ.ά.</w:t>
            </w:r>
          </w:p>
        </w:tc>
      </w:tr>
      <w:tr w:rsidR="00B37A55" w:rsidRPr="000A3771" w14:paraId="3A5D35CA" w14:textId="77777777" w:rsidTr="000A3771">
        <w:trPr>
          <w:trHeight w:val="340"/>
        </w:trPr>
        <w:tc>
          <w:tcPr>
            <w:tcW w:w="3094" w:type="dxa"/>
          </w:tcPr>
          <w:p w14:paraId="333E003E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Προσωπικό:</w:t>
            </w:r>
          </w:p>
        </w:tc>
        <w:tc>
          <w:tcPr>
            <w:tcW w:w="6761" w:type="dxa"/>
            <w:gridSpan w:val="2"/>
          </w:tcPr>
          <w:p w14:paraId="6C9C11A1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66</w:t>
            </w:r>
          </w:p>
        </w:tc>
      </w:tr>
      <w:tr w:rsidR="00B37A55" w:rsidRPr="000A3771" w14:paraId="72AB7EB6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34F6947E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ΟΙΚΟΝΟΜΙΚΑ ΣΤΟΙΧΕΙΑ</w:t>
            </w:r>
          </w:p>
        </w:tc>
      </w:tr>
      <w:tr w:rsidR="00B37A55" w:rsidRPr="000A3771" w14:paraId="72125EF9" w14:textId="77777777" w:rsidTr="000A3771">
        <w:trPr>
          <w:trHeight w:val="340"/>
        </w:trPr>
        <w:tc>
          <w:tcPr>
            <w:tcW w:w="3094" w:type="dxa"/>
          </w:tcPr>
          <w:p w14:paraId="3828FD42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Κύκλος Εργασιών 2020 (€):</w:t>
            </w:r>
          </w:p>
        </w:tc>
        <w:tc>
          <w:tcPr>
            <w:tcW w:w="6761" w:type="dxa"/>
            <w:gridSpan w:val="2"/>
          </w:tcPr>
          <w:p w14:paraId="1788B19C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28.400.000 (κατά δήλωση)</w:t>
            </w:r>
          </w:p>
        </w:tc>
      </w:tr>
      <w:tr w:rsidR="00B37A55" w:rsidRPr="000A3771" w14:paraId="335BE2F5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45D2643A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ΙΣΤΟΡΙΚΟ</w:t>
            </w:r>
          </w:p>
        </w:tc>
      </w:tr>
      <w:tr w:rsidR="00B37A55" w:rsidRPr="000A3771" w14:paraId="75428919" w14:textId="77777777" w:rsidTr="000A3771">
        <w:trPr>
          <w:trHeight w:val="340"/>
        </w:trPr>
        <w:tc>
          <w:tcPr>
            <w:tcW w:w="3094" w:type="dxa"/>
          </w:tcPr>
          <w:p w14:paraId="671E9B55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 xml:space="preserve">Ίδρυση </w:t>
            </w:r>
            <w:r w:rsidRPr="000A3771">
              <w:rPr>
                <w:rFonts w:cs="Tahoma"/>
                <w:b/>
                <w:w w:val="95"/>
              </w:rPr>
              <w:t xml:space="preserve">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1C39ECEA" w14:textId="5E6B7107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 xml:space="preserve">Ιδρύθηκε το 2019. Στις 1/8/2019 η τιτλούχος απορρόφησε τον κλάδο «Υγιεινής σπιτιού» της εταιρείας </w:t>
            </w:r>
            <w:r w:rsidRPr="000A3771">
              <w:rPr>
                <w:rFonts w:cs="Tahoma"/>
                <w:w w:val="95"/>
              </w:rPr>
              <w:t>RECKITT</w:t>
            </w:r>
            <w:r w:rsidRPr="000A3771">
              <w:rPr>
                <w:rFonts w:cs="Tahoma"/>
                <w:w w:val="95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</w:rPr>
              <w:t>BENCKISER</w:t>
            </w:r>
            <w:r w:rsidRPr="000A3771">
              <w:rPr>
                <w:rFonts w:cs="Tahoma"/>
                <w:w w:val="95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</w:rPr>
              <w:t>HELLAS</w:t>
            </w:r>
            <w:r w:rsidRPr="000A3771">
              <w:rPr>
                <w:rFonts w:cs="Tahoma"/>
                <w:w w:val="95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</w:rPr>
              <w:t>HEALTHCARE</w:t>
            </w:r>
            <w:r w:rsidRPr="000A3771">
              <w:rPr>
                <w:rFonts w:cs="Tahoma"/>
                <w:w w:val="95"/>
                <w:lang w:val="el-GR"/>
              </w:rPr>
              <w:t xml:space="preserve"> Α.Ε.</w:t>
            </w:r>
          </w:p>
        </w:tc>
      </w:tr>
      <w:tr w:rsidR="00B37A55" w:rsidRPr="000A3771" w14:paraId="520C8BBC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149277D9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B37A55" w:rsidRPr="000A3771" w14:paraId="1BCC563F" w14:textId="77777777" w:rsidTr="000A3771">
        <w:trPr>
          <w:trHeight w:val="340"/>
        </w:trPr>
        <w:tc>
          <w:tcPr>
            <w:tcW w:w="3094" w:type="dxa"/>
          </w:tcPr>
          <w:p w14:paraId="46598536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73584141" w14:textId="6BF45614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 xml:space="preserve">Τάκη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Καβαλιεράτου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 7, Τ.Κ. 14564, Κηφισιά, Αττική.</w:t>
            </w:r>
          </w:p>
        </w:tc>
      </w:tr>
      <w:tr w:rsidR="00B37A55" w:rsidRPr="000A3771" w14:paraId="41BF0118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09157DA4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1881AC63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2108127100</w:t>
            </w:r>
            <w:r w:rsidRPr="000A3771">
              <w:rPr>
                <w:rFonts w:cs="Tahoma"/>
                <w:w w:val="95"/>
              </w:rPr>
              <w:br/>
              <w:t>www.rb.com</w:t>
            </w:r>
          </w:p>
        </w:tc>
      </w:tr>
      <w:tr w:rsidR="00B37A55" w:rsidRPr="000A3771" w14:paraId="6401730B" w14:textId="77777777" w:rsidTr="000A3771">
        <w:trPr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5799D939" w14:textId="5A9C8FB0" w:rsidR="00B37A55" w:rsidRPr="000A3771" w:rsidRDefault="00B37A55" w:rsidP="000A3771">
            <w:pPr>
              <w:spacing w:line="276" w:lineRule="auto"/>
              <w:rPr>
                <w:rFonts w:cs="Tahoma"/>
                <w:color w:val="FF0000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 xml:space="preserve">ROLCO ΒΙΑΝΙΛ Α.Ε. </w:t>
            </w:r>
          </w:p>
        </w:tc>
        <w:tc>
          <w:tcPr>
            <w:tcW w:w="2829" w:type="dxa"/>
            <w:shd w:val="clear" w:color="auto" w:fill="F7CAAC"/>
          </w:tcPr>
          <w:p w14:paraId="442F41F0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7507600</w:t>
            </w:r>
          </w:p>
        </w:tc>
      </w:tr>
      <w:tr w:rsidR="00B37A55" w:rsidRPr="000A3771" w14:paraId="7FD5D20A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26A76B8D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B37A55" w:rsidRPr="000A3771" w14:paraId="02045817" w14:textId="77777777" w:rsidTr="000A3771">
        <w:trPr>
          <w:trHeight w:val="340"/>
        </w:trPr>
        <w:tc>
          <w:tcPr>
            <w:tcW w:w="3094" w:type="dxa"/>
          </w:tcPr>
          <w:p w14:paraId="48E7D752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lastRenderedPageBreak/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013C5137" w14:textId="77777777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Παραγωγή απορρυπαντικών. Εισαγωγές και εμπόριο απορρυπαντικών και καλλυντικών.</w:t>
            </w:r>
          </w:p>
        </w:tc>
      </w:tr>
      <w:tr w:rsidR="00B37A55" w:rsidRPr="000A3771" w14:paraId="09DFFFE9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7BB42B2B" w14:textId="77777777" w:rsidR="00B37A55" w:rsidRPr="000A3771" w:rsidRDefault="00B37A55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49E8FA88" w14:textId="77777777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  <w:szCs w:val="20"/>
              </w:rPr>
              <w:t xml:space="preserve">My Planet, Baby Planet,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Rol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, Essex,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Bionol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,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Roli</w:t>
            </w:r>
            <w:proofErr w:type="spellEnd"/>
          </w:p>
        </w:tc>
      </w:tr>
      <w:tr w:rsidR="00B37A55" w:rsidRPr="000A3771" w14:paraId="25C3F1D1" w14:textId="77777777" w:rsidTr="000A3771">
        <w:trPr>
          <w:trHeight w:val="340"/>
        </w:trPr>
        <w:tc>
          <w:tcPr>
            <w:tcW w:w="3094" w:type="dxa"/>
          </w:tcPr>
          <w:p w14:paraId="71695293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Προσωπικό:</w:t>
            </w:r>
          </w:p>
        </w:tc>
        <w:tc>
          <w:tcPr>
            <w:tcW w:w="6761" w:type="dxa"/>
            <w:gridSpan w:val="2"/>
          </w:tcPr>
          <w:p w14:paraId="7091D5CC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  <w:lang w:val="el-GR"/>
              </w:rPr>
              <w:t>147</w:t>
            </w:r>
            <w:r w:rsidRPr="000A3771">
              <w:rPr>
                <w:rFonts w:cs="Tahoma"/>
                <w:w w:val="95"/>
              </w:rPr>
              <w:t xml:space="preserve"> (</w:t>
            </w:r>
            <w:proofErr w:type="spellStart"/>
            <w:r w:rsidRPr="000A3771">
              <w:rPr>
                <w:rFonts w:cs="Tahoma"/>
                <w:w w:val="95"/>
              </w:rPr>
              <w:t>Icap</w:t>
            </w:r>
            <w:proofErr w:type="spellEnd"/>
            <w:r w:rsidRPr="000A3771">
              <w:rPr>
                <w:rFonts w:cs="Tahoma"/>
                <w:w w:val="95"/>
              </w:rPr>
              <w:t xml:space="preserve"> Database)</w:t>
            </w:r>
          </w:p>
        </w:tc>
      </w:tr>
      <w:tr w:rsidR="00B37A55" w:rsidRPr="000A3771" w14:paraId="4976934F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5CEE9FD5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ΟΙΚΟΝΟΜΙΚΑ ΣΤΟΙΧΕΙΑ</w:t>
            </w:r>
          </w:p>
        </w:tc>
      </w:tr>
      <w:tr w:rsidR="00B37A55" w:rsidRPr="000A3771" w14:paraId="2E3002B4" w14:textId="77777777" w:rsidTr="000A3771">
        <w:trPr>
          <w:trHeight w:val="340"/>
        </w:trPr>
        <w:tc>
          <w:tcPr>
            <w:tcW w:w="3094" w:type="dxa"/>
          </w:tcPr>
          <w:p w14:paraId="64FE0AE0" w14:textId="7C86BAE1" w:rsidR="00B37A55" w:rsidRPr="000A3771" w:rsidRDefault="00B37A55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Κύκλος Εργασιών 20</w:t>
            </w:r>
            <w:r w:rsidR="00765E32" w:rsidRPr="000A3771">
              <w:rPr>
                <w:rFonts w:cs="Tahoma"/>
                <w:b/>
                <w:w w:val="95"/>
                <w:lang w:val="el-GR"/>
              </w:rPr>
              <w:t>20</w:t>
            </w:r>
            <w:r w:rsidRPr="000A3771">
              <w:rPr>
                <w:rFonts w:cs="Tahoma"/>
                <w:b/>
                <w:w w:val="95"/>
                <w:lang w:val="el-GR"/>
              </w:rPr>
              <w:t xml:space="preserve"> (€):</w:t>
            </w:r>
          </w:p>
        </w:tc>
        <w:tc>
          <w:tcPr>
            <w:tcW w:w="6761" w:type="dxa"/>
            <w:gridSpan w:val="2"/>
          </w:tcPr>
          <w:p w14:paraId="00F410AA" w14:textId="7C9121B3" w:rsidR="00B37A55" w:rsidRPr="000A3771" w:rsidRDefault="00765E32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29.104.124</w:t>
            </w:r>
          </w:p>
        </w:tc>
      </w:tr>
      <w:tr w:rsidR="00B37A55" w:rsidRPr="000A3771" w14:paraId="154FEA82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02E48F08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ΙΣΤΟΡΙΚΟ</w:t>
            </w:r>
          </w:p>
        </w:tc>
      </w:tr>
      <w:tr w:rsidR="00B37A55" w:rsidRPr="000A3771" w14:paraId="1B67192F" w14:textId="77777777" w:rsidTr="000A3771">
        <w:trPr>
          <w:trHeight w:val="340"/>
        </w:trPr>
        <w:tc>
          <w:tcPr>
            <w:tcW w:w="3094" w:type="dxa"/>
          </w:tcPr>
          <w:p w14:paraId="35E428BA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Ίδρυση / Εταιρικά Γεγονότα</w:t>
            </w:r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0CFB2FD8" w14:textId="77777777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w w:val="95"/>
              </w:rPr>
              <w:t>Ιδρύθηκε</w:t>
            </w:r>
            <w:proofErr w:type="spellEnd"/>
            <w:r w:rsidRPr="000A3771">
              <w:rPr>
                <w:rFonts w:cs="Tahoma"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w w:val="95"/>
              </w:rPr>
              <w:t>το</w:t>
            </w:r>
            <w:proofErr w:type="spellEnd"/>
            <w:r w:rsidRPr="000A3771">
              <w:rPr>
                <w:rFonts w:cs="Tahoma"/>
                <w:w w:val="95"/>
              </w:rPr>
              <w:t xml:space="preserve"> 1962.</w:t>
            </w:r>
          </w:p>
        </w:tc>
      </w:tr>
      <w:tr w:rsidR="00B37A55" w:rsidRPr="000A3771" w14:paraId="2976480D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5D3DDDE3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B37A55" w:rsidRPr="000A3771" w14:paraId="22BFD8BC" w14:textId="77777777" w:rsidTr="000A3771">
        <w:trPr>
          <w:trHeight w:val="340"/>
        </w:trPr>
        <w:tc>
          <w:tcPr>
            <w:tcW w:w="3094" w:type="dxa"/>
          </w:tcPr>
          <w:p w14:paraId="39B6D47E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3602C156" w14:textId="77777777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 xml:space="preserve">Αγ.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Αννης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 111, Τ.Κ. 182-33,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Αγιος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 Ιωάννης Ρέντης, Αττική.</w:t>
            </w:r>
          </w:p>
        </w:tc>
      </w:tr>
      <w:tr w:rsidR="00B37A55" w:rsidRPr="000A3771" w14:paraId="663E425C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34EA6BA1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202FD655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2103493000</w:t>
            </w:r>
            <w:r w:rsidRPr="000A3771">
              <w:rPr>
                <w:rFonts w:cs="Tahoma"/>
                <w:w w:val="95"/>
              </w:rPr>
              <w:br/>
              <w:t>www.rolco.gr</w:t>
            </w:r>
          </w:p>
        </w:tc>
      </w:tr>
      <w:tr w:rsidR="00B37A55" w:rsidRPr="000A3771" w14:paraId="5333E184" w14:textId="77777777" w:rsidTr="000A3771">
        <w:trPr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7D84A832" w14:textId="1CDEDDBE" w:rsidR="00B37A55" w:rsidRPr="000A3771" w:rsidRDefault="00B37A55" w:rsidP="000A3771">
            <w:pPr>
              <w:spacing w:line="276" w:lineRule="auto"/>
              <w:rPr>
                <w:rFonts w:cs="Tahoma"/>
                <w:color w:val="FF0000"/>
                <w:w w:val="95"/>
                <w:lang w:val="el-GR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ΑΛΙΚΟΝ ΧΗΜΙΚΑ Ε.Π.Ε.</w:t>
            </w:r>
          </w:p>
        </w:tc>
        <w:tc>
          <w:tcPr>
            <w:tcW w:w="2829" w:type="dxa"/>
            <w:shd w:val="clear" w:color="auto" w:fill="F7CAAC"/>
          </w:tcPr>
          <w:p w14:paraId="65359221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59774</w:t>
            </w:r>
          </w:p>
        </w:tc>
      </w:tr>
      <w:tr w:rsidR="00B37A55" w:rsidRPr="000A3771" w14:paraId="4E797B45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085F6384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B37A55" w:rsidRPr="000A3771" w14:paraId="3DC95FAD" w14:textId="77777777" w:rsidTr="000A3771">
        <w:trPr>
          <w:trHeight w:val="340"/>
        </w:trPr>
        <w:tc>
          <w:tcPr>
            <w:tcW w:w="3094" w:type="dxa"/>
          </w:tcPr>
          <w:p w14:paraId="257AE860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77316A56" w14:textId="77777777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>Παραγωγή απορρυπαντικών. Χονδρικό εμπόριο ειδών καθαρισμού.</w:t>
            </w:r>
          </w:p>
        </w:tc>
      </w:tr>
      <w:tr w:rsidR="00B37A55" w:rsidRPr="000A3771" w14:paraId="35EBFB25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71684231" w14:textId="77777777" w:rsidR="00B37A55" w:rsidRPr="000A3771" w:rsidRDefault="00B37A55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47C0438B" w14:textId="3D8B2DAC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color w:val="FF0000"/>
                <w:w w:val="95"/>
                <w:szCs w:val="20"/>
                <w:lang w:val="el-GR"/>
              </w:rPr>
            </w:pPr>
            <w:proofErr w:type="spellStart"/>
            <w:r w:rsidRPr="000A3771">
              <w:rPr>
                <w:rFonts w:cs="Tahoma"/>
                <w:w w:val="95"/>
                <w:szCs w:val="20"/>
              </w:rPr>
              <w:t>Alicon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 </w:t>
            </w:r>
          </w:p>
        </w:tc>
      </w:tr>
      <w:tr w:rsidR="00B37A55" w:rsidRPr="000A3771" w14:paraId="754BEAB3" w14:textId="77777777" w:rsidTr="000A3771">
        <w:trPr>
          <w:trHeight w:val="340"/>
        </w:trPr>
        <w:tc>
          <w:tcPr>
            <w:tcW w:w="3094" w:type="dxa"/>
          </w:tcPr>
          <w:p w14:paraId="390E9781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Προσω</w:t>
            </w:r>
            <w:proofErr w:type="spellEnd"/>
            <w:r w:rsidRPr="000A3771">
              <w:rPr>
                <w:rFonts w:cs="Tahoma"/>
                <w:b/>
                <w:w w:val="95"/>
              </w:rPr>
              <w:t>πικό:</w:t>
            </w:r>
          </w:p>
        </w:tc>
        <w:tc>
          <w:tcPr>
            <w:tcW w:w="6761" w:type="dxa"/>
            <w:gridSpan w:val="2"/>
          </w:tcPr>
          <w:p w14:paraId="7FD6FA43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9</w:t>
            </w:r>
            <w:r w:rsidRPr="000A3771">
              <w:rPr>
                <w:rFonts w:cs="Tahoma"/>
                <w:w w:val="95"/>
                <w:lang w:val="el-GR"/>
              </w:rPr>
              <w:t xml:space="preserve"> (</w:t>
            </w:r>
            <w:proofErr w:type="spellStart"/>
            <w:r w:rsidRPr="000A3771">
              <w:rPr>
                <w:rFonts w:cs="Tahoma"/>
                <w:w w:val="95"/>
              </w:rPr>
              <w:t>Icap</w:t>
            </w:r>
            <w:proofErr w:type="spellEnd"/>
            <w:r w:rsidRPr="000A3771">
              <w:rPr>
                <w:rFonts w:cs="Tahoma"/>
                <w:w w:val="95"/>
              </w:rPr>
              <w:t xml:space="preserve"> Database)</w:t>
            </w:r>
          </w:p>
        </w:tc>
      </w:tr>
      <w:tr w:rsidR="00B37A55" w:rsidRPr="000A3771" w14:paraId="41195519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1AE793AF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ΟΙΚΟΝΟΜΙΚΑ ΣΤΟΙΧΕΙΑ</w:t>
            </w:r>
          </w:p>
        </w:tc>
      </w:tr>
      <w:tr w:rsidR="00B37A55" w:rsidRPr="000A3771" w14:paraId="76396AB1" w14:textId="77777777" w:rsidTr="000A3771">
        <w:trPr>
          <w:trHeight w:val="340"/>
        </w:trPr>
        <w:tc>
          <w:tcPr>
            <w:tcW w:w="3094" w:type="dxa"/>
          </w:tcPr>
          <w:p w14:paraId="03E28697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Κύκλος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b/>
                <w:w w:val="95"/>
              </w:rPr>
              <w:t>Εργ</w:t>
            </w:r>
            <w:proofErr w:type="spellEnd"/>
            <w:r w:rsidRPr="000A3771">
              <w:rPr>
                <w:rFonts w:cs="Tahoma"/>
                <w:b/>
                <w:w w:val="95"/>
              </w:rPr>
              <w:t>ασιών 2019 (€):</w:t>
            </w:r>
          </w:p>
        </w:tc>
        <w:tc>
          <w:tcPr>
            <w:tcW w:w="6761" w:type="dxa"/>
            <w:gridSpan w:val="2"/>
          </w:tcPr>
          <w:p w14:paraId="2451EE8D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798.856</w:t>
            </w:r>
          </w:p>
        </w:tc>
      </w:tr>
      <w:tr w:rsidR="00B37A55" w:rsidRPr="000A3771" w14:paraId="1EF5F9CF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13BEEF7B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ΙΣΤΟΡΙΚΟ</w:t>
            </w:r>
          </w:p>
        </w:tc>
      </w:tr>
      <w:tr w:rsidR="00B37A55" w:rsidRPr="000A3771" w14:paraId="61C979F8" w14:textId="77777777" w:rsidTr="000A3771">
        <w:trPr>
          <w:trHeight w:val="340"/>
        </w:trPr>
        <w:tc>
          <w:tcPr>
            <w:tcW w:w="3094" w:type="dxa"/>
          </w:tcPr>
          <w:p w14:paraId="5D7D2F8C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Ίδρυση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2695F44A" w14:textId="77777777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w w:val="95"/>
              </w:rPr>
              <w:t>Ιδρύθηκε</w:t>
            </w:r>
            <w:proofErr w:type="spellEnd"/>
            <w:r w:rsidRPr="000A3771">
              <w:rPr>
                <w:rFonts w:cs="Tahoma"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w w:val="95"/>
              </w:rPr>
              <w:t>το</w:t>
            </w:r>
            <w:proofErr w:type="spellEnd"/>
            <w:r w:rsidRPr="000A3771">
              <w:rPr>
                <w:rFonts w:cs="Tahoma"/>
                <w:w w:val="95"/>
              </w:rPr>
              <w:t xml:space="preserve"> 1987.</w:t>
            </w:r>
          </w:p>
        </w:tc>
      </w:tr>
      <w:tr w:rsidR="00B37A55" w:rsidRPr="000A3771" w14:paraId="3ABC3C29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09591D0D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B37A55" w:rsidRPr="000A3771" w14:paraId="065532AE" w14:textId="77777777" w:rsidTr="000A3771">
        <w:trPr>
          <w:trHeight w:val="340"/>
        </w:trPr>
        <w:tc>
          <w:tcPr>
            <w:tcW w:w="3094" w:type="dxa"/>
          </w:tcPr>
          <w:p w14:paraId="625CD2D3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1E10D201" w14:textId="77777777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ΒΙ.ΠΕ., Ο.Τ. Β-7, Τ.Κ. 716-01, Νέα Αλικαρνασσός, Ηράκλειο.</w:t>
            </w:r>
          </w:p>
        </w:tc>
      </w:tr>
      <w:tr w:rsidR="00B37A55" w:rsidRPr="000A3771" w14:paraId="2511EEF3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0D85E72D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65025208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2810380582</w:t>
            </w:r>
            <w:r w:rsidRPr="000A3771">
              <w:rPr>
                <w:rFonts w:cs="Tahoma"/>
                <w:w w:val="95"/>
              </w:rPr>
              <w:br/>
              <w:t>www.alikon.gr</w:t>
            </w:r>
          </w:p>
        </w:tc>
      </w:tr>
      <w:tr w:rsidR="00B37A55" w:rsidRPr="000A3771" w14:paraId="1C01D6D4" w14:textId="77777777" w:rsidTr="000A3771">
        <w:trPr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3C08A549" w14:textId="04EAD560" w:rsidR="00B37A55" w:rsidRPr="000A3771" w:rsidRDefault="00B37A55" w:rsidP="000A3771">
            <w:pPr>
              <w:spacing w:line="276" w:lineRule="auto"/>
              <w:rPr>
                <w:rFonts w:cs="Tahoma"/>
                <w:color w:val="FF0000"/>
                <w:w w:val="95"/>
                <w:lang w:val="el-GR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 xml:space="preserve">ΑΝΑΤΟΛΗ "ΑΒΕΑ" Α.Β.Ε. </w:t>
            </w:r>
          </w:p>
        </w:tc>
        <w:tc>
          <w:tcPr>
            <w:tcW w:w="2829" w:type="dxa"/>
            <w:shd w:val="clear" w:color="auto" w:fill="F7CAAC"/>
          </w:tcPr>
          <w:p w14:paraId="32B9C686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4003800</w:t>
            </w:r>
          </w:p>
        </w:tc>
      </w:tr>
      <w:tr w:rsidR="00B37A55" w:rsidRPr="000A3771" w14:paraId="166C729D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0D9B35D2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B37A55" w:rsidRPr="000A3771" w14:paraId="5210EB3E" w14:textId="77777777" w:rsidTr="000A3771">
        <w:trPr>
          <w:trHeight w:val="340"/>
        </w:trPr>
        <w:tc>
          <w:tcPr>
            <w:tcW w:w="3094" w:type="dxa"/>
          </w:tcPr>
          <w:p w14:paraId="5975A2C9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10F2EA3D" w14:textId="77777777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Παραγωγή και τυποποίηση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ελαιολάδου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,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πυρηνελαίου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>, υποπροϊόντων και σαπουνιών.</w:t>
            </w:r>
          </w:p>
        </w:tc>
      </w:tr>
      <w:tr w:rsidR="00B37A55" w:rsidRPr="000A3771" w14:paraId="26EF7370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6E1D957E" w14:textId="77777777" w:rsidR="00B37A55" w:rsidRPr="000A3771" w:rsidRDefault="00B37A55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7FFCF928" w14:textId="77777777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  <w:szCs w:val="20"/>
              </w:rPr>
            </w:pPr>
            <w:r w:rsidRPr="000A3771">
              <w:rPr>
                <w:rFonts w:cs="Tahoma"/>
                <w:w w:val="95"/>
                <w:szCs w:val="20"/>
              </w:rPr>
              <w:t>ABEA</w:t>
            </w:r>
          </w:p>
        </w:tc>
      </w:tr>
      <w:tr w:rsidR="00B37A55" w:rsidRPr="000A3771" w14:paraId="404E875A" w14:textId="77777777" w:rsidTr="000A3771">
        <w:trPr>
          <w:trHeight w:val="340"/>
        </w:trPr>
        <w:tc>
          <w:tcPr>
            <w:tcW w:w="3094" w:type="dxa"/>
          </w:tcPr>
          <w:p w14:paraId="4B2C4590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Προσω</w:t>
            </w:r>
            <w:proofErr w:type="spellEnd"/>
            <w:r w:rsidRPr="000A3771">
              <w:rPr>
                <w:rFonts w:cs="Tahoma"/>
                <w:b/>
                <w:w w:val="95"/>
              </w:rPr>
              <w:t>πικό:</w:t>
            </w:r>
          </w:p>
        </w:tc>
        <w:tc>
          <w:tcPr>
            <w:tcW w:w="6761" w:type="dxa"/>
            <w:gridSpan w:val="2"/>
          </w:tcPr>
          <w:p w14:paraId="7C756FCA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36</w:t>
            </w:r>
          </w:p>
        </w:tc>
      </w:tr>
      <w:tr w:rsidR="00B37A55" w:rsidRPr="000A3771" w14:paraId="64E21AC2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3C6E0C7E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ΟΙΚΟΝΟΜΙΚΑ ΣΤΟΙΧΕΙΑ</w:t>
            </w:r>
          </w:p>
        </w:tc>
      </w:tr>
      <w:tr w:rsidR="00B37A55" w:rsidRPr="000A3771" w14:paraId="4DF6822F" w14:textId="77777777" w:rsidTr="000A3771">
        <w:trPr>
          <w:trHeight w:val="340"/>
        </w:trPr>
        <w:tc>
          <w:tcPr>
            <w:tcW w:w="3094" w:type="dxa"/>
          </w:tcPr>
          <w:p w14:paraId="51296E46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Κύκλος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b/>
                <w:w w:val="95"/>
              </w:rPr>
              <w:t>Εργ</w:t>
            </w:r>
            <w:proofErr w:type="spellEnd"/>
            <w:r w:rsidRPr="000A3771">
              <w:rPr>
                <w:rFonts w:cs="Tahoma"/>
                <w:b/>
                <w:w w:val="95"/>
              </w:rPr>
              <w:t>ασιών 2020 (€):</w:t>
            </w:r>
          </w:p>
        </w:tc>
        <w:tc>
          <w:tcPr>
            <w:tcW w:w="6761" w:type="dxa"/>
            <w:gridSpan w:val="2"/>
          </w:tcPr>
          <w:p w14:paraId="3D785F8D" w14:textId="0F3EC197" w:rsidR="00B37A55" w:rsidRPr="000A3771" w:rsidRDefault="00B37A55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</w:rPr>
              <w:t>6.073.742</w:t>
            </w:r>
          </w:p>
        </w:tc>
      </w:tr>
      <w:tr w:rsidR="00B37A55" w:rsidRPr="000A3771" w14:paraId="1680176D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04ED1660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ΙΣΤΟΡΙΚΟ</w:t>
            </w:r>
          </w:p>
        </w:tc>
      </w:tr>
      <w:tr w:rsidR="00B37A55" w:rsidRPr="000A3771" w14:paraId="5BFAC9AC" w14:textId="77777777" w:rsidTr="000A3771">
        <w:trPr>
          <w:trHeight w:val="340"/>
        </w:trPr>
        <w:tc>
          <w:tcPr>
            <w:tcW w:w="3094" w:type="dxa"/>
          </w:tcPr>
          <w:p w14:paraId="4B0F6D10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Ίδρυση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29D7EF0F" w14:textId="77777777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w w:val="95"/>
              </w:rPr>
              <w:t>Ιδρύθηκε</w:t>
            </w:r>
            <w:proofErr w:type="spellEnd"/>
            <w:r w:rsidRPr="000A3771">
              <w:rPr>
                <w:rFonts w:cs="Tahoma"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w w:val="95"/>
              </w:rPr>
              <w:t>το</w:t>
            </w:r>
            <w:proofErr w:type="spellEnd"/>
            <w:r w:rsidRPr="000A3771">
              <w:rPr>
                <w:rFonts w:cs="Tahoma"/>
                <w:w w:val="95"/>
              </w:rPr>
              <w:t xml:space="preserve"> 1917.</w:t>
            </w:r>
          </w:p>
        </w:tc>
      </w:tr>
      <w:tr w:rsidR="00B37A55" w:rsidRPr="000A3771" w14:paraId="086D9B7E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3F17A04E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B37A55" w:rsidRPr="000A3771" w14:paraId="05EE4ED1" w14:textId="77777777" w:rsidTr="000A3771">
        <w:trPr>
          <w:trHeight w:val="340"/>
        </w:trPr>
        <w:tc>
          <w:tcPr>
            <w:tcW w:w="3094" w:type="dxa"/>
          </w:tcPr>
          <w:p w14:paraId="6FF2EB5D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553C50A3" w14:textId="77777777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28ης Οκτωβρίου, Αγροκήπιο, Τ.Κ. 73100, Χανιά.</w:t>
            </w:r>
          </w:p>
        </w:tc>
      </w:tr>
      <w:tr w:rsidR="00B37A55" w:rsidRPr="000A3771" w14:paraId="25976892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225253FC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4B6CBCE5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2821096071-3</w:t>
            </w:r>
            <w:r w:rsidRPr="000A3771">
              <w:rPr>
                <w:rFonts w:cs="Tahoma"/>
                <w:w w:val="95"/>
              </w:rPr>
              <w:br/>
              <w:t>www.abea.gr</w:t>
            </w:r>
          </w:p>
        </w:tc>
      </w:tr>
      <w:tr w:rsidR="00B37A55" w:rsidRPr="000A3771" w14:paraId="6630579F" w14:textId="77777777" w:rsidTr="000A3771">
        <w:trPr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3C93788A" w14:textId="1AEB027F" w:rsidR="00B37A55" w:rsidRPr="000A3771" w:rsidRDefault="00B37A55" w:rsidP="000A3771">
            <w:pPr>
              <w:spacing w:line="276" w:lineRule="auto"/>
              <w:rPr>
                <w:rFonts w:cs="Tahoma"/>
                <w:color w:val="FF0000"/>
                <w:w w:val="95"/>
                <w:lang w:val="el-GR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ΑΡΚΑΔΙ Α.Ε.</w:t>
            </w:r>
          </w:p>
        </w:tc>
        <w:tc>
          <w:tcPr>
            <w:tcW w:w="2829" w:type="dxa"/>
            <w:shd w:val="clear" w:color="auto" w:fill="F7CAAC"/>
          </w:tcPr>
          <w:p w14:paraId="00841543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85130</w:t>
            </w:r>
          </w:p>
        </w:tc>
      </w:tr>
      <w:tr w:rsidR="00B37A55" w:rsidRPr="000A3771" w14:paraId="4056A1EF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679E5603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B37A55" w:rsidRPr="000A3771" w14:paraId="5316107F" w14:textId="77777777" w:rsidTr="000A3771">
        <w:trPr>
          <w:trHeight w:val="340"/>
        </w:trPr>
        <w:tc>
          <w:tcPr>
            <w:tcW w:w="3094" w:type="dxa"/>
          </w:tcPr>
          <w:p w14:paraId="568F166E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4A5C542D" w14:textId="77777777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Παραγωγή σαπουνιών και απορρυπαντικών.</w:t>
            </w:r>
          </w:p>
        </w:tc>
      </w:tr>
      <w:tr w:rsidR="00B37A55" w:rsidRPr="000A3771" w14:paraId="34B068E8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1083C34A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Προσω</w:t>
            </w:r>
            <w:proofErr w:type="spellEnd"/>
            <w:r w:rsidRPr="000A3771">
              <w:rPr>
                <w:rFonts w:cs="Tahoma"/>
                <w:b/>
                <w:w w:val="95"/>
              </w:rPr>
              <w:t>πικό:</w:t>
            </w:r>
          </w:p>
        </w:tc>
        <w:tc>
          <w:tcPr>
            <w:tcW w:w="6761" w:type="dxa"/>
            <w:gridSpan w:val="2"/>
          </w:tcPr>
          <w:p w14:paraId="29E7979F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Μ.Δ.</w:t>
            </w:r>
          </w:p>
        </w:tc>
      </w:tr>
      <w:tr w:rsidR="00B37A55" w:rsidRPr="000A3771" w14:paraId="242DB0FD" w14:textId="77777777" w:rsidTr="000A3771">
        <w:trPr>
          <w:trHeight w:val="340"/>
        </w:trPr>
        <w:tc>
          <w:tcPr>
            <w:tcW w:w="3094" w:type="dxa"/>
          </w:tcPr>
          <w:p w14:paraId="6EB56452" w14:textId="77777777" w:rsidR="00B37A55" w:rsidRPr="000A3771" w:rsidRDefault="00B37A55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lastRenderedPageBreak/>
              <w:t>Εμπορικά Σήματα:</w:t>
            </w:r>
          </w:p>
        </w:tc>
        <w:tc>
          <w:tcPr>
            <w:tcW w:w="6761" w:type="dxa"/>
            <w:gridSpan w:val="2"/>
          </w:tcPr>
          <w:p w14:paraId="3FD6880A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proofErr w:type="spellStart"/>
            <w:r w:rsidRPr="000A3771">
              <w:rPr>
                <w:rFonts w:cs="Tahoma"/>
                <w:w w:val="95"/>
                <w:lang w:val="el-GR"/>
              </w:rPr>
              <w:t>Αρκάδι</w:t>
            </w:r>
            <w:proofErr w:type="spellEnd"/>
          </w:p>
        </w:tc>
      </w:tr>
      <w:tr w:rsidR="00B37A55" w:rsidRPr="000A3771" w14:paraId="77296E9B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23EDDC4E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ΟΙΚΟΝΟΜΙΚΑ ΣΤΟΙΧΕΙΑ</w:t>
            </w:r>
          </w:p>
        </w:tc>
      </w:tr>
      <w:tr w:rsidR="00B37A55" w:rsidRPr="000A3771" w14:paraId="444DEDDF" w14:textId="77777777" w:rsidTr="000A3771">
        <w:trPr>
          <w:trHeight w:val="340"/>
        </w:trPr>
        <w:tc>
          <w:tcPr>
            <w:tcW w:w="3094" w:type="dxa"/>
          </w:tcPr>
          <w:p w14:paraId="0B851B16" w14:textId="5043131F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Κύκλος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b/>
                <w:w w:val="95"/>
              </w:rPr>
              <w:t>Εργ</w:t>
            </w:r>
            <w:proofErr w:type="spellEnd"/>
            <w:r w:rsidRPr="000A3771">
              <w:rPr>
                <w:rFonts w:cs="Tahoma"/>
                <w:b/>
                <w:w w:val="95"/>
              </w:rPr>
              <w:t>ασιών 201</w:t>
            </w:r>
            <w:r w:rsidRPr="000A3771">
              <w:rPr>
                <w:rFonts w:cs="Tahoma"/>
                <w:b/>
                <w:w w:val="95"/>
                <w:lang w:val="el-GR"/>
              </w:rPr>
              <w:t>6</w:t>
            </w:r>
            <w:r w:rsidRPr="000A3771">
              <w:rPr>
                <w:rFonts w:cs="Tahoma"/>
                <w:b/>
                <w:w w:val="95"/>
              </w:rPr>
              <w:t xml:space="preserve"> (€):</w:t>
            </w:r>
          </w:p>
        </w:tc>
        <w:tc>
          <w:tcPr>
            <w:tcW w:w="6761" w:type="dxa"/>
            <w:gridSpan w:val="2"/>
          </w:tcPr>
          <w:p w14:paraId="0C6CC854" w14:textId="3C401F31" w:rsidR="00B37A55" w:rsidRPr="000A3771" w:rsidRDefault="00B37A55" w:rsidP="000A3771">
            <w:pPr>
              <w:spacing w:line="276" w:lineRule="auto"/>
              <w:rPr>
                <w:rFonts w:cs="Tahoma"/>
                <w:w w:val="95"/>
                <w:sz w:val="18"/>
                <w:szCs w:val="18"/>
              </w:rPr>
            </w:pPr>
            <w:r w:rsidRPr="000A3771">
              <w:rPr>
                <w:rFonts w:cs="Tahoma"/>
                <w:w w:val="95"/>
                <w:sz w:val="18"/>
                <w:szCs w:val="18"/>
              </w:rPr>
              <w:t>1</w:t>
            </w:r>
            <w:r w:rsidRPr="000A3771">
              <w:rPr>
                <w:rFonts w:cs="Tahoma"/>
                <w:w w:val="95"/>
                <w:sz w:val="18"/>
                <w:szCs w:val="18"/>
                <w:lang w:val="el-GR"/>
              </w:rPr>
              <w:t>.</w:t>
            </w:r>
            <w:r w:rsidRPr="000A3771">
              <w:rPr>
                <w:rFonts w:cs="Tahoma"/>
                <w:w w:val="95"/>
                <w:sz w:val="18"/>
                <w:szCs w:val="18"/>
              </w:rPr>
              <w:t>788</w:t>
            </w:r>
            <w:r w:rsidRPr="000A3771">
              <w:rPr>
                <w:rFonts w:cs="Tahoma"/>
                <w:w w:val="95"/>
                <w:sz w:val="18"/>
                <w:szCs w:val="18"/>
                <w:lang w:val="el-GR"/>
              </w:rPr>
              <w:t>.</w:t>
            </w:r>
            <w:r w:rsidRPr="000A3771">
              <w:rPr>
                <w:rFonts w:cs="Tahoma"/>
                <w:w w:val="95"/>
                <w:sz w:val="18"/>
                <w:szCs w:val="18"/>
              </w:rPr>
              <w:t>964</w:t>
            </w:r>
          </w:p>
        </w:tc>
      </w:tr>
      <w:tr w:rsidR="00B37A55" w:rsidRPr="000A3771" w14:paraId="54115351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7CAB560E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ΙΣΤΟΡΙΚΟ</w:t>
            </w:r>
          </w:p>
        </w:tc>
      </w:tr>
      <w:tr w:rsidR="00B37A55" w:rsidRPr="000A3771" w14:paraId="1E73F915" w14:textId="77777777" w:rsidTr="000A3771">
        <w:trPr>
          <w:trHeight w:val="340"/>
        </w:trPr>
        <w:tc>
          <w:tcPr>
            <w:tcW w:w="3094" w:type="dxa"/>
          </w:tcPr>
          <w:p w14:paraId="37B62A8F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Ίδρυση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628B8B83" w14:textId="77777777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w w:val="95"/>
              </w:rPr>
              <w:t>Ιδρύθηκε</w:t>
            </w:r>
            <w:proofErr w:type="spellEnd"/>
            <w:r w:rsidRPr="000A3771">
              <w:rPr>
                <w:rFonts w:cs="Tahoma"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w w:val="95"/>
              </w:rPr>
              <w:t>το</w:t>
            </w:r>
            <w:proofErr w:type="spellEnd"/>
            <w:r w:rsidRPr="000A3771">
              <w:rPr>
                <w:rFonts w:cs="Tahoma"/>
                <w:w w:val="95"/>
              </w:rPr>
              <w:t xml:space="preserve"> 1949.</w:t>
            </w:r>
          </w:p>
        </w:tc>
      </w:tr>
      <w:tr w:rsidR="00B37A55" w:rsidRPr="000A3771" w14:paraId="1BE5F136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622761F5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B37A55" w:rsidRPr="000A3771" w14:paraId="4836E086" w14:textId="77777777" w:rsidTr="000A3771">
        <w:trPr>
          <w:trHeight w:val="340"/>
        </w:trPr>
        <w:tc>
          <w:tcPr>
            <w:tcW w:w="3094" w:type="dxa"/>
          </w:tcPr>
          <w:p w14:paraId="5F636C19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0436DFDD" w14:textId="77777777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Μενάνδρου 15-17, Τ.Κ. 10553, Αθήνα, Αττική.</w:t>
            </w:r>
          </w:p>
        </w:tc>
      </w:tr>
      <w:tr w:rsidR="00B37A55" w:rsidRPr="000A3771" w14:paraId="1BFDEB65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7C505A34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31A181D1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2103211057</w:t>
            </w:r>
            <w:r w:rsidRPr="000A3771">
              <w:rPr>
                <w:rFonts w:cs="Tahoma"/>
                <w:w w:val="95"/>
              </w:rPr>
              <w:br/>
              <w:t>www.arkadiproducts.com</w:t>
            </w:r>
          </w:p>
        </w:tc>
      </w:tr>
      <w:tr w:rsidR="00B37A55" w:rsidRPr="000A3771" w14:paraId="75D8E5A7" w14:textId="77777777" w:rsidTr="000A3771">
        <w:trPr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1FC233A8" w14:textId="4CCC36DD" w:rsidR="00B37A55" w:rsidRPr="000A3771" w:rsidRDefault="00B37A55" w:rsidP="000A3771">
            <w:pPr>
              <w:spacing w:line="276" w:lineRule="auto"/>
              <w:rPr>
                <w:rFonts w:cs="Tahoma"/>
                <w:color w:val="FF0000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ΓΡΗΓΟΡΙΑΔΗΣ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 xml:space="preserve">, 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Ι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 xml:space="preserve">., 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Α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.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Β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.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Ε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.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Ε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.</w:t>
            </w:r>
          </w:p>
        </w:tc>
        <w:tc>
          <w:tcPr>
            <w:tcW w:w="2829" w:type="dxa"/>
            <w:shd w:val="clear" w:color="auto" w:fill="F7CAAC"/>
          </w:tcPr>
          <w:p w14:paraId="784478BD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46137</w:t>
            </w:r>
          </w:p>
        </w:tc>
      </w:tr>
      <w:tr w:rsidR="00B37A55" w:rsidRPr="000A3771" w14:paraId="1E50CE01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1CEF2AFC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B37A55" w:rsidRPr="000A3771" w14:paraId="61B7417D" w14:textId="77777777" w:rsidTr="000A3771">
        <w:trPr>
          <w:trHeight w:val="340"/>
        </w:trPr>
        <w:tc>
          <w:tcPr>
            <w:tcW w:w="3094" w:type="dxa"/>
          </w:tcPr>
          <w:p w14:paraId="1CFBC8A5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024D11F9" w14:textId="77777777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>Εισαγωγές και χονδρικό εμπόριο απορρυπαντικών, χημικών καθαρισμού, ειδών ατομικής υγιεινής και βερνικιών υποδημάτων. Παραγωγή (φασόν για τρίτους) απορρυπαντικών και χημικών καθαρισμού.</w:t>
            </w:r>
          </w:p>
        </w:tc>
      </w:tr>
      <w:tr w:rsidR="00B37A55" w:rsidRPr="000A3771" w14:paraId="424C9D60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4E5855EB" w14:textId="77777777" w:rsidR="00B37A55" w:rsidRPr="000A3771" w:rsidRDefault="00B37A55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2DE4EC5E" w14:textId="77777777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color w:val="000000"/>
                <w:w w:val="95"/>
                <w:szCs w:val="20"/>
              </w:rPr>
            </w:pPr>
            <w:r w:rsidRPr="000A3771">
              <w:rPr>
                <w:rFonts w:cs="Tahoma"/>
                <w:w w:val="95"/>
                <w:szCs w:val="20"/>
              </w:rPr>
              <w:t xml:space="preserve">Dr. Beckmann, Glo White, Iberia,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Sanytol</w:t>
            </w:r>
            <w:proofErr w:type="spellEnd"/>
          </w:p>
        </w:tc>
      </w:tr>
      <w:tr w:rsidR="00B37A55" w:rsidRPr="000A3771" w14:paraId="22702801" w14:textId="77777777" w:rsidTr="000A3771">
        <w:trPr>
          <w:trHeight w:val="340"/>
        </w:trPr>
        <w:tc>
          <w:tcPr>
            <w:tcW w:w="3094" w:type="dxa"/>
          </w:tcPr>
          <w:p w14:paraId="103E53CE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Προσωπικό:</w:t>
            </w:r>
          </w:p>
        </w:tc>
        <w:tc>
          <w:tcPr>
            <w:tcW w:w="6761" w:type="dxa"/>
            <w:gridSpan w:val="2"/>
          </w:tcPr>
          <w:p w14:paraId="4221B6D7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20 (</w:t>
            </w:r>
            <w:proofErr w:type="spellStart"/>
            <w:r w:rsidRPr="000A3771">
              <w:rPr>
                <w:rFonts w:cs="Tahoma"/>
                <w:w w:val="95"/>
              </w:rPr>
              <w:t>Icap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</w:rPr>
              <w:t>Database</w:t>
            </w:r>
            <w:r w:rsidRPr="000A3771">
              <w:rPr>
                <w:rFonts w:cs="Tahoma"/>
                <w:w w:val="95"/>
                <w:lang w:val="el-GR"/>
              </w:rPr>
              <w:t>)</w:t>
            </w:r>
          </w:p>
        </w:tc>
      </w:tr>
      <w:tr w:rsidR="00B37A55" w:rsidRPr="000A3771" w14:paraId="30925BF6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49DCA428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ΟΙΚΟΝΟΜΙΚΑ ΣΤΟΙΧΕΙΑ</w:t>
            </w:r>
          </w:p>
        </w:tc>
      </w:tr>
      <w:tr w:rsidR="00B37A55" w:rsidRPr="000A3771" w14:paraId="21B7F534" w14:textId="77777777" w:rsidTr="000A3771">
        <w:trPr>
          <w:trHeight w:val="340"/>
        </w:trPr>
        <w:tc>
          <w:tcPr>
            <w:tcW w:w="3094" w:type="dxa"/>
          </w:tcPr>
          <w:p w14:paraId="79DEC681" w14:textId="059F0484" w:rsidR="00B37A55" w:rsidRPr="000A3771" w:rsidRDefault="00B37A55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Κύκλος Εργασιών 20</w:t>
            </w:r>
            <w:r w:rsidR="000C50CB" w:rsidRPr="000A3771">
              <w:rPr>
                <w:rFonts w:cs="Tahoma"/>
                <w:b/>
                <w:w w:val="95"/>
                <w:lang w:val="el-GR"/>
              </w:rPr>
              <w:t>20</w:t>
            </w:r>
            <w:r w:rsidRPr="000A3771">
              <w:rPr>
                <w:rFonts w:cs="Tahoma"/>
                <w:b/>
                <w:w w:val="95"/>
                <w:lang w:val="el-GR"/>
              </w:rPr>
              <w:t xml:space="preserve"> (€):</w:t>
            </w:r>
          </w:p>
        </w:tc>
        <w:tc>
          <w:tcPr>
            <w:tcW w:w="6761" w:type="dxa"/>
            <w:gridSpan w:val="2"/>
          </w:tcPr>
          <w:p w14:paraId="72723068" w14:textId="244FC49F" w:rsidR="00B37A55" w:rsidRPr="000A3771" w:rsidRDefault="000C50CB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</w:t>
            </w:r>
            <w:r w:rsidRPr="000A3771">
              <w:rPr>
                <w:rFonts w:cs="Tahoma"/>
                <w:w w:val="95"/>
                <w:lang w:val="el-GR"/>
              </w:rPr>
              <w:t>.</w:t>
            </w:r>
            <w:r w:rsidRPr="000A3771">
              <w:rPr>
                <w:rFonts w:cs="Tahoma"/>
                <w:w w:val="95"/>
              </w:rPr>
              <w:t>424</w:t>
            </w:r>
            <w:r w:rsidRPr="000A3771">
              <w:rPr>
                <w:rFonts w:cs="Tahoma"/>
                <w:w w:val="95"/>
                <w:lang w:val="el-GR"/>
              </w:rPr>
              <w:t>.</w:t>
            </w:r>
            <w:r w:rsidRPr="000A3771">
              <w:rPr>
                <w:rFonts w:cs="Tahoma"/>
                <w:w w:val="95"/>
              </w:rPr>
              <w:t>989</w:t>
            </w:r>
          </w:p>
        </w:tc>
      </w:tr>
      <w:tr w:rsidR="00B37A55" w:rsidRPr="000A3771" w14:paraId="11268419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29468344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ΙΣΤΟΡΙΚΟ</w:t>
            </w:r>
          </w:p>
        </w:tc>
      </w:tr>
      <w:tr w:rsidR="00B37A55" w:rsidRPr="000A3771" w14:paraId="738CDBA0" w14:textId="77777777" w:rsidTr="000A3771">
        <w:trPr>
          <w:trHeight w:val="340"/>
        </w:trPr>
        <w:tc>
          <w:tcPr>
            <w:tcW w:w="3094" w:type="dxa"/>
          </w:tcPr>
          <w:p w14:paraId="0DA675FF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 xml:space="preserve">Ίδρυση / Εταιρικά </w:t>
            </w:r>
            <w:proofErr w:type="spellStart"/>
            <w:r w:rsidRPr="000A3771">
              <w:rPr>
                <w:rFonts w:cs="Tahoma"/>
                <w:b/>
                <w:w w:val="95"/>
                <w:lang w:val="el-GR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460972FB" w14:textId="77777777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>Ιδρύθηκε το 1997 και προήλθε από μετατροπή της Γρηγοριάδης Ι. ΕΠΕ, η οποία προϋπήρχε από το 1991.</w:t>
            </w:r>
          </w:p>
        </w:tc>
      </w:tr>
      <w:tr w:rsidR="00B37A55" w:rsidRPr="000A3771" w14:paraId="0F3EE09C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7DD27E29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B37A55" w:rsidRPr="000A3771" w14:paraId="5C38E8BE" w14:textId="77777777" w:rsidTr="000A3771">
        <w:trPr>
          <w:trHeight w:val="340"/>
        </w:trPr>
        <w:tc>
          <w:tcPr>
            <w:tcW w:w="3094" w:type="dxa"/>
          </w:tcPr>
          <w:p w14:paraId="7A3B81EE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57F48FAE" w14:textId="77777777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3η Πάροδος ΒΙΟ.ΠΑ., Τ.Θ. 126, Λάκκωμα, Τ.Κ. 630-80, Νέα Καλλικράτεια, Χαλκιδική.</w:t>
            </w:r>
          </w:p>
        </w:tc>
      </w:tr>
      <w:tr w:rsidR="00B37A55" w:rsidRPr="000A3771" w14:paraId="579F1B60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0E459565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1E810B66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2399051840</w:t>
            </w:r>
            <w:r w:rsidRPr="000A3771">
              <w:rPr>
                <w:rFonts w:cs="Tahoma"/>
                <w:w w:val="95"/>
              </w:rPr>
              <w:br/>
              <w:t>www.medicare.com.gr</w:t>
            </w:r>
          </w:p>
        </w:tc>
      </w:tr>
      <w:tr w:rsidR="00B37A55" w:rsidRPr="000A3771" w14:paraId="6B938B6E" w14:textId="77777777" w:rsidTr="000A3771">
        <w:trPr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0DEA0B1E" w14:textId="41C8FA8C" w:rsidR="00B37A55" w:rsidRPr="000A3771" w:rsidRDefault="00B37A55" w:rsidP="000A3771">
            <w:pPr>
              <w:spacing w:line="276" w:lineRule="auto"/>
              <w:rPr>
                <w:rFonts w:cs="Tahoma"/>
                <w:color w:val="FF0000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 xml:space="preserve">ΕΛΑΙΣ - UNILEVER HELLAS Α.Ε. </w:t>
            </w:r>
          </w:p>
        </w:tc>
        <w:tc>
          <w:tcPr>
            <w:tcW w:w="2829" w:type="dxa"/>
            <w:shd w:val="clear" w:color="auto" w:fill="F7CAAC"/>
          </w:tcPr>
          <w:p w14:paraId="66B93E2F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278608</w:t>
            </w:r>
          </w:p>
        </w:tc>
      </w:tr>
      <w:tr w:rsidR="00B37A55" w:rsidRPr="000A3771" w14:paraId="6C77C525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1658EC8E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B37A55" w:rsidRPr="000A3771" w14:paraId="09C8F4C7" w14:textId="77777777" w:rsidTr="000A3771">
        <w:trPr>
          <w:trHeight w:val="340"/>
        </w:trPr>
        <w:tc>
          <w:tcPr>
            <w:tcW w:w="3094" w:type="dxa"/>
          </w:tcPr>
          <w:p w14:paraId="49D31A2C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429FDC08" w14:textId="77777777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</w:rPr>
              <w:t>E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ισαγωγές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, διανομή και εμπόριο καλλυντικών, σαπουνιών, χαρτικών </w:t>
            </w:r>
            <w:r w:rsidRPr="000A3771">
              <w:rPr>
                <w:rFonts w:cs="Tahoma"/>
                <w:w w:val="95"/>
                <w:szCs w:val="20"/>
              </w:rPr>
              <w:t>tissue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, απορρυπαντικών, ειδών ατομικής υγιεινής και συσκευών διάθεσης, παγωτών, ειδών διατροφής, διαιτητικών τροφών, κατεψυγμένων προϊόντων και τσαγιού.</w:t>
            </w:r>
          </w:p>
        </w:tc>
      </w:tr>
      <w:tr w:rsidR="00B37A55" w:rsidRPr="000A3771" w14:paraId="540FB495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7D632FE9" w14:textId="77777777" w:rsidR="00B37A55" w:rsidRPr="000A3771" w:rsidRDefault="00B37A55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6131F1A2" w14:textId="77777777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  <w:szCs w:val="20"/>
                <w:lang w:val="it-IT"/>
              </w:rPr>
            </w:pPr>
            <w:r w:rsidRPr="000A3771">
              <w:rPr>
                <w:rFonts w:cs="Tahoma"/>
                <w:w w:val="95"/>
                <w:szCs w:val="20"/>
                <w:lang w:val="it-IT"/>
              </w:rPr>
              <w:t xml:space="preserve">Skip, Omo, Cajoline, Cif, Svelto, Klinex, Dove, Fissan, Proderm, Lux 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κ</w:t>
            </w:r>
            <w:r w:rsidRPr="000A3771">
              <w:rPr>
                <w:rFonts w:cs="Tahoma"/>
                <w:w w:val="95"/>
                <w:szCs w:val="20"/>
                <w:lang w:val="it-IT"/>
              </w:rPr>
              <w:t>.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ά</w:t>
            </w:r>
            <w:r w:rsidRPr="000A3771">
              <w:rPr>
                <w:rFonts w:cs="Tahoma"/>
                <w:w w:val="95"/>
                <w:szCs w:val="20"/>
                <w:lang w:val="it-IT"/>
              </w:rPr>
              <w:t>.</w:t>
            </w:r>
          </w:p>
        </w:tc>
      </w:tr>
      <w:tr w:rsidR="00B37A55" w:rsidRPr="000A3771" w14:paraId="5E7DBAC9" w14:textId="77777777" w:rsidTr="000A3771">
        <w:trPr>
          <w:trHeight w:val="340"/>
        </w:trPr>
        <w:tc>
          <w:tcPr>
            <w:tcW w:w="3094" w:type="dxa"/>
          </w:tcPr>
          <w:p w14:paraId="798FA512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Προσω</w:t>
            </w:r>
            <w:proofErr w:type="spellEnd"/>
            <w:r w:rsidRPr="000A3771">
              <w:rPr>
                <w:rFonts w:cs="Tahoma"/>
                <w:b/>
                <w:w w:val="95"/>
              </w:rPr>
              <w:t>πικό:</w:t>
            </w:r>
          </w:p>
        </w:tc>
        <w:tc>
          <w:tcPr>
            <w:tcW w:w="6761" w:type="dxa"/>
            <w:gridSpan w:val="2"/>
          </w:tcPr>
          <w:p w14:paraId="16BCA7CA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358 (</w:t>
            </w:r>
            <w:proofErr w:type="spellStart"/>
            <w:r w:rsidRPr="000A3771">
              <w:rPr>
                <w:rFonts w:cs="Tahoma"/>
                <w:w w:val="95"/>
              </w:rPr>
              <w:t>Icap</w:t>
            </w:r>
            <w:proofErr w:type="spellEnd"/>
            <w:r w:rsidRPr="000A3771">
              <w:rPr>
                <w:rFonts w:cs="Tahoma"/>
                <w:w w:val="95"/>
              </w:rPr>
              <w:t xml:space="preserve"> Database)</w:t>
            </w:r>
          </w:p>
        </w:tc>
      </w:tr>
      <w:tr w:rsidR="00B37A55" w:rsidRPr="000A3771" w14:paraId="61C6310C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47960838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ΟΙΚΟΝΟΜΙΚΑ ΣΤΟΙΧΕΙΑ</w:t>
            </w:r>
          </w:p>
        </w:tc>
      </w:tr>
      <w:tr w:rsidR="00B37A55" w:rsidRPr="000A3771" w14:paraId="17D71FEC" w14:textId="77777777" w:rsidTr="000A3771">
        <w:trPr>
          <w:trHeight w:val="340"/>
        </w:trPr>
        <w:tc>
          <w:tcPr>
            <w:tcW w:w="3094" w:type="dxa"/>
          </w:tcPr>
          <w:p w14:paraId="0B5477FF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Κύκλος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b/>
                <w:w w:val="95"/>
              </w:rPr>
              <w:t>Εργ</w:t>
            </w:r>
            <w:proofErr w:type="spellEnd"/>
            <w:r w:rsidRPr="000A3771">
              <w:rPr>
                <w:rFonts w:cs="Tahoma"/>
                <w:b/>
                <w:w w:val="95"/>
              </w:rPr>
              <w:t>ασιών 2019 (€):</w:t>
            </w:r>
          </w:p>
        </w:tc>
        <w:tc>
          <w:tcPr>
            <w:tcW w:w="6761" w:type="dxa"/>
            <w:gridSpan w:val="2"/>
          </w:tcPr>
          <w:p w14:paraId="428C34EC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361.876.011</w:t>
            </w:r>
          </w:p>
        </w:tc>
      </w:tr>
      <w:tr w:rsidR="00B37A55" w:rsidRPr="000A3771" w14:paraId="4AB5B7F3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32F06093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ΙΣΤΟΡΙΚΟ</w:t>
            </w:r>
          </w:p>
        </w:tc>
      </w:tr>
      <w:tr w:rsidR="00B37A55" w:rsidRPr="000A3771" w14:paraId="5FD598AB" w14:textId="77777777" w:rsidTr="000A3771">
        <w:trPr>
          <w:trHeight w:val="340"/>
        </w:trPr>
        <w:tc>
          <w:tcPr>
            <w:tcW w:w="3094" w:type="dxa"/>
          </w:tcPr>
          <w:p w14:paraId="385EC93C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Ίδρυση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275AC21D" w14:textId="77777777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Ιδρύθηκε το 2007. Το 2009 απορρόφησε τον κλάδο της εταιρείας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Ελαΐς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– </w:t>
            </w:r>
            <w:r w:rsidRPr="000A3771">
              <w:rPr>
                <w:rFonts w:cs="Tahoma"/>
                <w:w w:val="95"/>
                <w:szCs w:val="20"/>
              </w:rPr>
              <w:t>Unilever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Hellas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A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.</w:t>
            </w:r>
            <w:r w:rsidRPr="000A3771">
              <w:rPr>
                <w:rFonts w:cs="Tahoma"/>
                <w:w w:val="95"/>
                <w:szCs w:val="20"/>
              </w:rPr>
              <w:t>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.</w:t>
            </w:r>
            <w:r w:rsidRPr="000A3771">
              <w:rPr>
                <w:rFonts w:cs="Tahoma"/>
                <w:w w:val="95"/>
                <w:szCs w:val="20"/>
              </w:rPr>
              <w:t>B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.</w:t>
            </w:r>
            <w:r w:rsidRPr="000A3771">
              <w:rPr>
                <w:rFonts w:cs="Tahoma"/>
                <w:w w:val="95"/>
                <w:szCs w:val="20"/>
              </w:rPr>
              <w:t>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, η οποία διασπάστηκε και άλλαξε επωνυμία από </w:t>
            </w:r>
            <w:r w:rsidRPr="000A3771">
              <w:rPr>
                <w:rFonts w:cs="Tahoma"/>
                <w:w w:val="95"/>
                <w:szCs w:val="20"/>
              </w:rPr>
              <w:t>LIPOMA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PROMOTIONS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A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.</w:t>
            </w:r>
            <w:r w:rsidRPr="000A3771">
              <w:rPr>
                <w:rFonts w:cs="Tahoma"/>
                <w:w w:val="95"/>
                <w:szCs w:val="20"/>
              </w:rPr>
              <w:t>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. στη σημερινή. Το 2012 απορρόφησε τον κλάδο της εταιρείας ΕΛΑΝΘΗ Α.Ε.Β.Ε. ΤΡΟΦΙΜΩΝ και την εταιρεία </w:t>
            </w:r>
            <w:r w:rsidRPr="000A3771">
              <w:rPr>
                <w:rFonts w:cs="Tahoma"/>
                <w:w w:val="95"/>
                <w:szCs w:val="20"/>
              </w:rPr>
              <w:t>SARA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LEE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HELLAS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Ε.Π.Ε.</w:t>
            </w:r>
          </w:p>
        </w:tc>
      </w:tr>
      <w:tr w:rsidR="00B37A55" w:rsidRPr="000A3771" w14:paraId="0624FB02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204EB290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B37A55" w:rsidRPr="000A3771" w14:paraId="28F44D7D" w14:textId="77777777" w:rsidTr="000A3771">
        <w:trPr>
          <w:trHeight w:val="340"/>
        </w:trPr>
        <w:tc>
          <w:tcPr>
            <w:tcW w:w="3094" w:type="dxa"/>
          </w:tcPr>
          <w:p w14:paraId="53BE3426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42E36707" w14:textId="77777777" w:rsidR="00B37A55" w:rsidRPr="000A3771" w:rsidRDefault="00B37A55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Λ. Κύμης &amp; Σενέκα 10, Τ.Κ. 145-64, Κηφισιά, Αττική.</w:t>
            </w:r>
          </w:p>
        </w:tc>
      </w:tr>
      <w:tr w:rsidR="00B37A55" w:rsidRPr="000A3771" w14:paraId="02CD17F9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3F4D7500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198E4A82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2106304500</w:t>
            </w:r>
            <w:r w:rsidRPr="000A3771">
              <w:rPr>
                <w:rFonts w:cs="Tahoma"/>
                <w:w w:val="95"/>
              </w:rPr>
              <w:br/>
              <w:t>www.unilever.gr</w:t>
            </w:r>
          </w:p>
        </w:tc>
      </w:tr>
      <w:tr w:rsidR="00B37A55" w:rsidRPr="000A3771" w14:paraId="0D81A9CA" w14:textId="77777777" w:rsidTr="000A3771">
        <w:trPr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111D6E85" w14:textId="1EB4221A" w:rsidR="00B37A55" w:rsidRPr="000A3771" w:rsidRDefault="00B37A55" w:rsidP="000A3771">
            <w:pPr>
              <w:spacing w:line="276" w:lineRule="auto"/>
              <w:rPr>
                <w:rFonts w:cs="Tahoma"/>
                <w:color w:val="FF0000"/>
                <w:w w:val="95"/>
                <w:lang w:val="el-GR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lastRenderedPageBreak/>
              <w:t>ΕΥΡΗΚΑ ΕΛΛΑΣ Α.Ε.</w:t>
            </w:r>
          </w:p>
        </w:tc>
        <w:tc>
          <w:tcPr>
            <w:tcW w:w="2829" w:type="dxa"/>
            <w:shd w:val="clear" w:color="auto" w:fill="F7CAAC"/>
          </w:tcPr>
          <w:p w14:paraId="3125AD9A" w14:textId="77777777" w:rsidR="00B37A55" w:rsidRPr="000A3771" w:rsidRDefault="00B37A55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7523200</w:t>
            </w:r>
          </w:p>
        </w:tc>
      </w:tr>
      <w:tr w:rsidR="00B37A55" w:rsidRPr="000A3771" w14:paraId="4900F201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425B70BE" w14:textId="77777777" w:rsidR="00B37A55" w:rsidRPr="000A3771" w:rsidRDefault="00B37A55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B87D07" w:rsidRPr="000A3771" w14:paraId="5F83744B" w14:textId="77777777" w:rsidTr="000A3771">
        <w:trPr>
          <w:trHeight w:val="340"/>
        </w:trPr>
        <w:tc>
          <w:tcPr>
            <w:tcW w:w="3094" w:type="dxa"/>
          </w:tcPr>
          <w:p w14:paraId="4450E70E" w14:textId="77777777" w:rsidR="00B87D07" w:rsidRPr="000A3771" w:rsidRDefault="00B87D07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6EBCE3FE" w14:textId="1BA5C364" w:rsidR="00B87D07" w:rsidRPr="000A3771" w:rsidRDefault="00B87D07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>Παραγωγή απορρυπαντικών, λευκαντικών, εντομοκτόνων, αποσμητικών χώρου, αποφρακτικών και απολυμαντικών. Παραγωγή (φασόν) χλωρίνης. Εισαγωγές και χονδρικό εμπόριο λιπασμάτων, απορρυπαντικών,  εντομοκτόνων και εντομοαπωθητικών συσκευών.</w:t>
            </w:r>
          </w:p>
        </w:tc>
      </w:tr>
      <w:tr w:rsidR="00B87D07" w:rsidRPr="000A3771" w14:paraId="791A66F6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5111462C" w14:textId="77777777" w:rsidR="00B87D07" w:rsidRPr="000A3771" w:rsidRDefault="00B87D07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1EBDF987" w14:textId="2736D1A2" w:rsidR="00B87D07" w:rsidRPr="000A3771" w:rsidRDefault="00B87D07" w:rsidP="000A3771">
            <w:pPr>
              <w:spacing w:line="276" w:lineRule="auto"/>
              <w:jc w:val="both"/>
              <w:rPr>
                <w:rFonts w:cs="Tahoma"/>
                <w:w w:val="95"/>
                <w:szCs w:val="20"/>
              </w:rPr>
            </w:pPr>
            <w:r w:rsidRPr="000A3771">
              <w:rPr>
                <w:rFonts w:cs="Tahoma"/>
                <w:w w:val="95"/>
                <w:szCs w:val="20"/>
              </w:rPr>
              <w:t>E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ύρηκα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>, Tik-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Tak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,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Topine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,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Fioro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,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Famozo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,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Flup</w:t>
            </w:r>
            <w:proofErr w:type="spellEnd"/>
          </w:p>
        </w:tc>
      </w:tr>
      <w:tr w:rsidR="00B87D07" w:rsidRPr="000A3771" w14:paraId="2BC67E87" w14:textId="77777777" w:rsidTr="000A3771">
        <w:trPr>
          <w:trHeight w:val="340"/>
        </w:trPr>
        <w:tc>
          <w:tcPr>
            <w:tcW w:w="3094" w:type="dxa"/>
          </w:tcPr>
          <w:p w14:paraId="04ECF10B" w14:textId="48781374" w:rsidR="00B87D07" w:rsidRPr="000A3771" w:rsidRDefault="00B87D07" w:rsidP="000A3771">
            <w:pPr>
              <w:spacing w:line="276" w:lineRule="auto"/>
              <w:rPr>
                <w:rFonts w:cs="Tahoma"/>
                <w:b/>
                <w:bCs/>
                <w:w w:val="95"/>
              </w:rPr>
            </w:pPr>
            <w:r w:rsidRPr="000A3771">
              <w:rPr>
                <w:rFonts w:cs="Tahoma"/>
                <w:b/>
                <w:bCs/>
                <w:w w:val="95"/>
                <w:lang w:val="el-GR"/>
              </w:rPr>
              <w:t>Λοιπά Στοιχεία</w:t>
            </w:r>
            <w:r w:rsidRPr="000A3771">
              <w:rPr>
                <w:rFonts w:cs="Tahoma"/>
                <w:b/>
                <w:bCs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10E7E846" w14:textId="2A1483FC" w:rsidR="00B87D07" w:rsidRPr="000A3771" w:rsidRDefault="00B87D07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Τα εξεταζόμενα προϊόντα (είδη καθαρισμού οικιακής χρήσης) κάλυψαν το 56% περίπου των συνολικών πωλήσεων του 2020. Πραγματοποιεί εξαγωγές κυρίως εντός αλλά και εκτός Ευρώπης. Στην εσωτερική αγορά προμηθεύει κυρίως αλυσίδες σουπερμάρκετ.</w:t>
            </w:r>
          </w:p>
        </w:tc>
      </w:tr>
      <w:tr w:rsidR="00B87D07" w:rsidRPr="000A3771" w14:paraId="656168D4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5457FA10" w14:textId="4FC0039D" w:rsidR="00B87D07" w:rsidRPr="000A3771" w:rsidRDefault="00B87D07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Προσωπικό:</w:t>
            </w:r>
          </w:p>
        </w:tc>
        <w:tc>
          <w:tcPr>
            <w:tcW w:w="6761" w:type="dxa"/>
            <w:gridSpan w:val="2"/>
          </w:tcPr>
          <w:p w14:paraId="4E210FA1" w14:textId="6A5C9A1E" w:rsidR="00B87D07" w:rsidRPr="000A3771" w:rsidRDefault="00B87D07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1</w:t>
            </w:r>
            <w:r w:rsidRPr="000A3771">
              <w:rPr>
                <w:rFonts w:cs="Tahoma"/>
                <w:w w:val="95"/>
              </w:rPr>
              <w:t>42</w:t>
            </w:r>
            <w:r w:rsidRPr="000A3771">
              <w:rPr>
                <w:rFonts w:cs="Tahoma"/>
                <w:w w:val="95"/>
                <w:lang w:val="el-GR"/>
              </w:rPr>
              <w:t xml:space="preserve"> (μέσος όρος 2020</w:t>
            </w:r>
            <w:r w:rsidRPr="000A3771">
              <w:rPr>
                <w:rFonts w:cs="Tahoma"/>
                <w:w w:val="95"/>
              </w:rPr>
              <w:t>)</w:t>
            </w:r>
          </w:p>
        </w:tc>
      </w:tr>
      <w:tr w:rsidR="008E4013" w:rsidRPr="000A3771" w14:paraId="7089DDC4" w14:textId="77777777" w:rsidTr="000A3771">
        <w:trPr>
          <w:trHeight w:val="340"/>
        </w:trPr>
        <w:tc>
          <w:tcPr>
            <w:tcW w:w="9855" w:type="dxa"/>
            <w:gridSpan w:val="3"/>
          </w:tcPr>
          <w:p w14:paraId="7A2174C7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ΟΙΚΟΝΟΜΙΚΑ ΣΤΟΙΧΕΙΑ</w:t>
            </w:r>
          </w:p>
        </w:tc>
      </w:tr>
      <w:tr w:rsidR="008E4013" w:rsidRPr="000A3771" w14:paraId="1E092B02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740DA28F" w14:textId="55003FED" w:rsidR="008E4013" w:rsidRPr="000A3771" w:rsidRDefault="008E4013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Κύκλος Εργασιών 2020 (€):</w:t>
            </w:r>
          </w:p>
        </w:tc>
        <w:tc>
          <w:tcPr>
            <w:tcW w:w="6761" w:type="dxa"/>
            <w:gridSpan w:val="2"/>
          </w:tcPr>
          <w:p w14:paraId="4A22399D" w14:textId="24D7658F" w:rsidR="008E4013" w:rsidRPr="000A3771" w:rsidRDefault="008E4013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29.562.707</w:t>
            </w:r>
          </w:p>
        </w:tc>
      </w:tr>
      <w:tr w:rsidR="008E4013" w:rsidRPr="000A3771" w14:paraId="4BCDBEEA" w14:textId="77777777" w:rsidTr="000A3771">
        <w:trPr>
          <w:trHeight w:val="340"/>
        </w:trPr>
        <w:tc>
          <w:tcPr>
            <w:tcW w:w="9855" w:type="dxa"/>
            <w:gridSpan w:val="3"/>
          </w:tcPr>
          <w:p w14:paraId="60C39F93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ΙΣΤΟΡΙΚΟ</w:t>
            </w:r>
          </w:p>
        </w:tc>
      </w:tr>
      <w:tr w:rsidR="00B87D07" w:rsidRPr="000A3771" w14:paraId="56BB68FF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2F220228" w14:textId="77777777" w:rsidR="00B87D07" w:rsidRPr="000A3771" w:rsidRDefault="00B87D07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 xml:space="preserve">Ίδρυση / Εταιρικά </w:t>
            </w:r>
            <w:proofErr w:type="spellStart"/>
            <w:r w:rsidRPr="000A3771">
              <w:rPr>
                <w:rFonts w:cs="Tahoma"/>
                <w:b/>
                <w:w w:val="95"/>
                <w:lang w:val="el-GR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46B988A1" w14:textId="5D3681FB" w:rsidR="00B87D07" w:rsidRPr="000A3771" w:rsidRDefault="00B87D07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>Ιδρύθηκε το 1974. Προήλθε από μετατροπή της Εύρηκα Ελλάς ΕΠΕ, η οποία είχε συσταθεί το 1966, ως συνέχεια της Εύρηκα Ξάνθος Σαρρής ΟΕ (ιδρυθείσα το 1960).</w:t>
            </w:r>
          </w:p>
        </w:tc>
      </w:tr>
      <w:tr w:rsidR="008E4013" w:rsidRPr="000A3771" w14:paraId="1DB39519" w14:textId="77777777" w:rsidTr="000A3771">
        <w:trPr>
          <w:trHeight w:val="340"/>
        </w:trPr>
        <w:tc>
          <w:tcPr>
            <w:tcW w:w="9855" w:type="dxa"/>
            <w:gridSpan w:val="3"/>
          </w:tcPr>
          <w:p w14:paraId="6EB7D6AD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8E4013" w:rsidRPr="000A3771" w14:paraId="763DC339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0D6BA971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765000DB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Α' ΒΙ.ΠΕ., Τ.Θ. 1094, Τ.Κ. 381-10, Βόλος, Μαγνησία.</w:t>
            </w:r>
          </w:p>
        </w:tc>
      </w:tr>
      <w:tr w:rsidR="008E4013" w:rsidRPr="000A3771" w14:paraId="67702ED5" w14:textId="77777777" w:rsidTr="000A3771">
        <w:trPr>
          <w:trHeight w:val="340"/>
        </w:trPr>
        <w:tc>
          <w:tcPr>
            <w:tcW w:w="3094" w:type="dxa"/>
          </w:tcPr>
          <w:p w14:paraId="3A7750AD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0E5ED724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2421095056</w:t>
            </w:r>
            <w:r w:rsidRPr="000A3771">
              <w:rPr>
                <w:rFonts w:cs="Tahoma"/>
                <w:w w:val="95"/>
              </w:rPr>
              <w:br/>
              <w:t>www.eureka.com.gr</w:t>
            </w:r>
          </w:p>
        </w:tc>
      </w:tr>
      <w:tr w:rsidR="008E4013" w:rsidRPr="000A3771" w14:paraId="59E77099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55C18868" w14:textId="0A64B1A3" w:rsidR="008E4013" w:rsidRPr="000A3771" w:rsidRDefault="008E4013" w:rsidP="000A3771">
            <w:pPr>
              <w:spacing w:line="276" w:lineRule="auto"/>
              <w:rPr>
                <w:rFonts w:cs="Tahoma"/>
                <w:color w:val="FF0000"/>
                <w:w w:val="95"/>
                <w:lang w:val="el-GR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ΕΥΡΩΧΑΡΤΙΚΗ Α.Ε.Β.Ε.</w:t>
            </w:r>
          </w:p>
        </w:tc>
        <w:tc>
          <w:tcPr>
            <w:tcW w:w="2829" w:type="dxa"/>
            <w:shd w:val="clear" w:color="auto" w:fill="F7CAAC"/>
          </w:tcPr>
          <w:p w14:paraId="7C9ACE40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207461</w:t>
            </w:r>
          </w:p>
        </w:tc>
      </w:tr>
      <w:tr w:rsidR="008E4013" w:rsidRPr="000A3771" w14:paraId="4D74603B" w14:textId="77777777" w:rsidTr="000A3771">
        <w:trPr>
          <w:trHeight w:val="340"/>
        </w:trPr>
        <w:tc>
          <w:tcPr>
            <w:tcW w:w="9855" w:type="dxa"/>
            <w:gridSpan w:val="3"/>
          </w:tcPr>
          <w:p w14:paraId="1ED78775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8E4013" w:rsidRPr="000A3771" w14:paraId="4D3D4AD6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049C9147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057DFC1B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Παραγωγή χαρτικών </w:t>
            </w:r>
            <w:r w:rsidRPr="000A3771">
              <w:rPr>
                <w:rFonts w:cs="Tahoma"/>
                <w:w w:val="95"/>
                <w:szCs w:val="20"/>
              </w:rPr>
              <w:t>tissue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, σαπουνιών,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κρεμοσάπουνων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, επιτραπέζιων ειδών μιας χρήσης και απορρυπαντικών. Εισαγωγές και χονδρικό εμπόριο ειδών ατομικής υγιεινής, συσκευών διάθεσης υγρού σαπουνιού και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χάρτου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, ειδών καθαρισμού, καλλυντικών, απορρυπαντικών και συσκευαστικών ειδών.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Δι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>αχείριση απ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οθηκών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 (logistics).</w:t>
            </w:r>
          </w:p>
        </w:tc>
      </w:tr>
      <w:tr w:rsidR="008E4013" w:rsidRPr="000A3771" w14:paraId="2091DAD0" w14:textId="77777777" w:rsidTr="000A3771">
        <w:trPr>
          <w:trHeight w:val="340"/>
        </w:trPr>
        <w:tc>
          <w:tcPr>
            <w:tcW w:w="3094" w:type="dxa"/>
          </w:tcPr>
          <w:p w14:paraId="436CC1F8" w14:textId="77777777" w:rsidR="008E4013" w:rsidRPr="000A3771" w:rsidRDefault="008E4013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3E5A12D9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szCs w:val="20"/>
                <w:lang w:val="el-GR"/>
              </w:rPr>
            </w:pPr>
            <w:r w:rsidRPr="000A3771">
              <w:rPr>
                <w:rFonts w:cs="Tahoma"/>
                <w:w w:val="95"/>
                <w:szCs w:val="20"/>
              </w:rPr>
              <w:t>Endless</w:t>
            </w:r>
          </w:p>
        </w:tc>
      </w:tr>
      <w:tr w:rsidR="008E4013" w:rsidRPr="000A3771" w14:paraId="6A6B3172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16841816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Προσω</w:t>
            </w:r>
            <w:proofErr w:type="spellEnd"/>
            <w:r w:rsidRPr="000A3771">
              <w:rPr>
                <w:rFonts w:cs="Tahoma"/>
                <w:b/>
                <w:w w:val="95"/>
              </w:rPr>
              <w:t>πικό:</w:t>
            </w:r>
          </w:p>
        </w:tc>
        <w:tc>
          <w:tcPr>
            <w:tcW w:w="6761" w:type="dxa"/>
            <w:gridSpan w:val="2"/>
          </w:tcPr>
          <w:p w14:paraId="649CB225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245</w:t>
            </w:r>
            <w:r w:rsidRPr="000A3771">
              <w:rPr>
                <w:rFonts w:cs="Tahoma"/>
                <w:w w:val="95"/>
                <w:lang w:val="el-GR"/>
              </w:rPr>
              <w:t xml:space="preserve"> (</w:t>
            </w:r>
            <w:proofErr w:type="spellStart"/>
            <w:r w:rsidRPr="000A3771">
              <w:rPr>
                <w:rFonts w:cs="Tahoma"/>
                <w:w w:val="95"/>
              </w:rPr>
              <w:t>Icap</w:t>
            </w:r>
            <w:proofErr w:type="spellEnd"/>
            <w:r w:rsidRPr="000A3771">
              <w:rPr>
                <w:rFonts w:cs="Tahoma"/>
                <w:w w:val="95"/>
              </w:rPr>
              <w:t xml:space="preserve"> Database)</w:t>
            </w:r>
          </w:p>
        </w:tc>
      </w:tr>
      <w:tr w:rsidR="008E4013" w:rsidRPr="000A3771" w14:paraId="22C92800" w14:textId="77777777" w:rsidTr="000A3771">
        <w:trPr>
          <w:trHeight w:val="340"/>
        </w:trPr>
        <w:tc>
          <w:tcPr>
            <w:tcW w:w="9855" w:type="dxa"/>
            <w:gridSpan w:val="3"/>
          </w:tcPr>
          <w:p w14:paraId="306160BE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ΟΙΚΟΝΟΜΙΚΑ ΣΤΟΙΧΕΙΑ</w:t>
            </w:r>
          </w:p>
        </w:tc>
      </w:tr>
      <w:tr w:rsidR="008E4013" w:rsidRPr="000A3771" w14:paraId="1DC57485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1A104CB6" w14:textId="208DCEFB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Κύκλος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b/>
                <w:w w:val="95"/>
              </w:rPr>
              <w:t>Εργ</w:t>
            </w:r>
            <w:proofErr w:type="spellEnd"/>
            <w:r w:rsidRPr="000A3771">
              <w:rPr>
                <w:rFonts w:cs="Tahoma"/>
                <w:b/>
                <w:w w:val="95"/>
              </w:rPr>
              <w:t>ασιών 20</w:t>
            </w:r>
            <w:r w:rsidRPr="000A3771">
              <w:rPr>
                <w:rFonts w:cs="Tahoma"/>
                <w:b/>
                <w:w w:val="95"/>
                <w:lang w:val="el-GR"/>
              </w:rPr>
              <w:t>20</w:t>
            </w:r>
            <w:r w:rsidRPr="000A3771">
              <w:rPr>
                <w:rFonts w:cs="Tahoma"/>
                <w:b/>
                <w:w w:val="95"/>
              </w:rPr>
              <w:t xml:space="preserve"> (€):</w:t>
            </w:r>
          </w:p>
        </w:tc>
        <w:tc>
          <w:tcPr>
            <w:tcW w:w="6761" w:type="dxa"/>
            <w:gridSpan w:val="2"/>
          </w:tcPr>
          <w:p w14:paraId="7E5BAB3E" w14:textId="6A50A41F" w:rsidR="008E4013" w:rsidRPr="000A3771" w:rsidRDefault="008E4013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57.089.354</w:t>
            </w:r>
          </w:p>
        </w:tc>
      </w:tr>
      <w:tr w:rsidR="008E4013" w:rsidRPr="000A3771" w14:paraId="0047520B" w14:textId="77777777" w:rsidTr="000A3771">
        <w:trPr>
          <w:trHeight w:val="340"/>
        </w:trPr>
        <w:tc>
          <w:tcPr>
            <w:tcW w:w="9855" w:type="dxa"/>
            <w:gridSpan w:val="3"/>
          </w:tcPr>
          <w:p w14:paraId="3B13C3B2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ΙΣΤΟΡΙΚΟ</w:t>
            </w:r>
          </w:p>
        </w:tc>
      </w:tr>
      <w:tr w:rsidR="008E4013" w:rsidRPr="000A3771" w14:paraId="3D55F67C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4B232352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Ίδρυση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1E0EEAE4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Ιδρύθηκε το 1993. Τον Ιούλιο του 1994 ανέλαβε τις δραστηριότητες της συγγενούς επιχείρησης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Ευροχάρτ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ΕΠΕ, την οποία απορρόφησε το Σεπτέμβριο του επόμενου έτους.</w:t>
            </w:r>
          </w:p>
        </w:tc>
      </w:tr>
      <w:tr w:rsidR="008E4013" w:rsidRPr="000A3771" w14:paraId="4677AFC1" w14:textId="77777777" w:rsidTr="000A3771">
        <w:trPr>
          <w:trHeight w:val="340"/>
        </w:trPr>
        <w:tc>
          <w:tcPr>
            <w:tcW w:w="9855" w:type="dxa"/>
            <w:gridSpan w:val="3"/>
          </w:tcPr>
          <w:p w14:paraId="25DDBBBB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8E4013" w:rsidRPr="000A3771" w14:paraId="2FD74199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789E4924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6B68D599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 xml:space="preserve">Θέση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Φακά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>, Τ.Κ. 193-00, Ασπρόπυργος, Αττική.</w:t>
            </w:r>
          </w:p>
        </w:tc>
      </w:tr>
      <w:tr w:rsidR="008E4013" w:rsidRPr="000A3771" w14:paraId="006913E2" w14:textId="77777777" w:rsidTr="000A3771">
        <w:trPr>
          <w:trHeight w:val="340"/>
        </w:trPr>
        <w:tc>
          <w:tcPr>
            <w:tcW w:w="3094" w:type="dxa"/>
          </w:tcPr>
          <w:p w14:paraId="6FFC5D86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3F9CE0CE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2105512800</w:t>
            </w:r>
            <w:r w:rsidRPr="000A3771">
              <w:rPr>
                <w:rFonts w:cs="Tahoma"/>
                <w:w w:val="95"/>
              </w:rPr>
              <w:br/>
              <w:t>www.eurochartiki.gr</w:t>
            </w:r>
          </w:p>
        </w:tc>
      </w:tr>
      <w:tr w:rsidR="008E4013" w:rsidRPr="000A3771" w14:paraId="1304E064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5A2C7ECC" w14:textId="3C905F98" w:rsidR="008E4013" w:rsidRPr="000A3771" w:rsidRDefault="008E4013" w:rsidP="000A3771">
            <w:pPr>
              <w:spacing w:line="276" w:lineRule="auto"/>
              <w:rPr>
                <w:rFonts w:cs="Tahoma"/>
                <w:color w:val="FF0000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ΘΑΝΟΣ, Ι. ΣΠ., Α.Β.Ε.Ε.</w:t>
            </w:r>
          </w:p>
        </w:tc>
        <w:tc>
          <w:tcPr>
            <w:tcW w:w="2829" w:type="dxa"/>
            <w:shd w:val="clear" w:color="auto" w:fill="F7CAAC"/>
          </w:tcPr>
          <w:p w14:paraId="78092CB4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53090</w:t>
            </w:r>
          </w:p>
        </w:tc>
      </w:tr>
      <w:tr w:rsidR="008E4013" w:rsidRPr="000A3771" w14:paraId="3A9B8A29" w14:textId="77777777" w:rsidTr="000A3771">
        <w:trPr>
          <w:trHeight w:val="340"/>
        </w:trPr>
        <w:tc>
          <w:tcPr>
            <w:tcW w:w="9855" w:type="dxa"/>
            <w:gridSpan w:val="3"/>
          </w:tcPr>
          <w:p w14:paraId="3D211E7E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8E4013" w:rsidRPr="000A3771" w14:paraId="1992FC34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7C101E2F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1162E25E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Παραγωγή απορρυπαντικών, χημικών καθαρισμού και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κρεμοσάπουνων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>.</w:t>
            </w:r>
          </w:p>
        </w:tc>
      </w:tr>
      <w:tr w:rsidR="008E4013" w:rsidRPr="000A3771" w14:paraId="6E87703B" w14:textId="77777777" w:rsidTr="000A3771">
        <w:trPr>
          <w:trHeight w:val="340"/>
        </w:trPr>
        <w:tc>
          <w:tcPr>
            <w:tcW w:w="3094" w:type="dxa"/>
          </w:tcPr>
          <w:p w14:paraId="36E21861" w14:textId="77777777" w:rsidR="008E4013" w:rsidRPr="000A3771" w:rsidRDefault="008E4013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1ACE11A4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szCs w:val="20"/>
              </w:rPr>
            </w:pPr>
            <w:proofErr w:type="spellStart"/>
            <w:r w:rsidRPr="000A3771">
              <w:rPr>
                <w:rFonts w:cs="Tahoma"/>
                <w:w w:val="95"/>
                <w:szCs w:val="20"/>
              </w:rPr>
              <w:t>Exelit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, Grand,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Ved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,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Εtoile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, Μπο,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Corlan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>, Gent, Grand Care, Flow, Syndet</w:t>
            </w:r>
          </w:p>
        </w:tc>
      </w:tr>
      <w:tr w:rsidR="008E4013" w:rsidRPr="000A3771" w14:paraId="78D65566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5CE9755A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lastRenderedPageBreak/>
              <w:t>Προσω</w:t>
            </w:r>
            <w:proofErr w:type="spellEnd"/>
            <w:r w:rsidRPr="000A3771">
              <w:rPr>
                <w:rFonts w:cs="Tahoma"/>
                <w:b/>
                <w:w w:val="95"/>
              </w:rPr>
              <w:t>πικό:</w:t>
            </w:r>
          </w:p>
        </w:tc>
        <w:tc>
          <w:tcPr>
            <w:tcW w:w="6761" w:type="dxa"/>
            <w:gridSpan w:val="2"/>
          </w:tcPr>
          <w:p w14:paraId="0347E985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13</w:t>
            </w:r>
            <w:r w:rsidRPr="000A3771">
              <w:rPr>
                <w:rFonts w:cs="Tahoma"/>
                <w:w w:val="95"/>
                <w:lang w:val="el-GR"/>
              </w:rPr>
              <w:t xml:space="preserve"> (</w:t>
            </w:r>
            <w:proofErr w:type="spellStart"/>
            <w:r w:rsidRPr="000A3771">
              <w:rPr>
                <w:rFonts w:cs="Tahoma"/>
                <w:w w:val="95"/>
              </w:rPr>
              <w:t>Icap</w:t>
            </w:r>
            <w:proofErr w:type="spellEnd"/>
            <w:r w:rsidRPr="000A3771">
              <w:rPr>
                <w:rFonts w:cs="Tahoma"/>
                <w:w w:val="95"/>
              </w:rPr>
              <w:t xml:space="preserve"> Database)</w:t>
            </w:r>
          </w:p>
        </w:tc>
      </w:tr>
      <w:tr w:rsidR="008E4013" w:rsidRPr="000A3771" w14:paraId="5B1BB804" w14:textId="77777777" w:rsidTr="000A3771">
        <w:trPr>
          <w:trHeight w:val="340"/>
        </w:trPr>
        <w:tc>
          <w:tcPr>
            <w:tcW w:w="9855" w:type="dxa"/>
            <w:gridSpan w:val="3"/>
          </w:tcPr>
          <w:p w14:paraId="0F94D0D2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ΟΙΚΟΝΟΜΙΚΑ ΣΤΟΙΧΕΙΑ</w:t>
            </w:r>
          </w:p>
        </w:tc>
      </w:tr>
      <w:tr w:rsidR="008E4013" w:rsidRPr="000A3771" w14:paraId="160D5C4B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516F6657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Κύκλος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b/>
                <w:w w:val="95"/>
              </w:rPr>
              <w:t>Εργ</w:t>
            </w:r>
            <w:proofErr w:type="spellEnd"/>
            <w:r w:rsidRPr="000A3771">
              <w:rPr>
                <w:rFonts w:cs="Tahoma"/>
                <w:b/>
                <w:w w:val="95"/>
              </w:rPr>
              <w:t>ασιών 2019 (€):</w:t>
            </w:r>
          </w:p>
        </w:tc>
        <w:tc>
          <w:tcPr>
            <w:tcW w:w="6761" w:type="dxa"/>
            <w:gridSpan w:val="2"/>
          </w:tcPr>
          <w:p w14:paraId="39B5FF3B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1.259.413</w:t>
            </w:r>
          </w:p>
        </w:tc>
      </w:tr>
      <w:tr w:rsidR="008E4013" w:rsidRPr="000A3771" w14:paraId="532BA823" w14:textId="77777777" w:rsidTr="000A3771">
        <w:trPr>
          <w:trHeight w:val="340"/>
        </w:trPr>
        <w:tc>
          <w:tcPr>
            <w:tcW w:w="9855" w:type="dxa"/>
            <w:gridSpan w:val="3"/>
          </w:tcPr>
          <w:p w14:paraId="199A6544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ΙΣΤΟΡΙΚΟ</w:t>
            </w:r>
          </w:p>
        </w:tc>
      </w:tr>
      <w:tr w:rsidR="008E4013" w:rsidRPr="000A3771" w14:paraId="61E858CC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4CDE16AA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Ίδρυση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7F184A53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>Ιδρύθηκε το 1986 και προήλθε από μετατροπή ατομικής επιχείρησης, η οποία προϋπήρχε από το 1973.</w:t>
            </w:r>
          </w:p>
        </w:tc>
      </w:tr>
      <w:tr w:rsidR="008E4013" w:rsidRPr="000A3771" w14:paraId="7E99D7CA" w14:textId="77777777" w:rsidTr="000A3771">
        <w:trPr>
          <w:trHeight w:val="340"/>
        </w:trPr>
        <w:tc>
          <w:tcPr>
            <w:tcW w:w="9855" w:type="dxa"/>
            <w:gridSpan w:val="3"/>
          </w:tcPr>
          <w:p w14:paraId="29A373AF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8E4013" w:rsidRPr="000A3771" w14:paraId="0BC33886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6EF84AB4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4656D201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proofErr w:type="spellStart"/>
            <w:r w:rsidRPr="000A3771">
              <w:rPr>
                <w:rFonts w:cs="Tahoma"/>
                <w:w w:val="95"/>
                <w:lang w:val="el-GR"/>
              </w:rPr>
              <w:t>Δαρδανελλίων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 20, Τ.Κ. 122-43, Αιγάλεω, Αττική.</w:t>
            </w:r>
          </w:p>
        </w:tc>
      </w:tr>
      <w:tr w:rsidR="008E4013" w:rsidRPr="000A3771" w14:paraId="31785EC4" w14:textId="77777777" w:rsidTr="000A3771">
        <w:trPr>
          <w:trHeight w:val="340"/>
        </w:trPr>
        <w:tc>
          <w:tcPr>
            <w:tcW w:w="3094" w:type="dxa"/>
          </w:tcPr>
          <w:p w14:paraId="5B5C1D15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77D49581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2105901934</w:t>
            </w:r>
            <w:r w:rsidRPr="000A3771">
              <w:rPr>
                <w:rFonts w:cs="Tahoma"/>
                <w:w w:val="95"/>
              </w:rPr>
              <w:br/>
              <w:t>www.thanos-sa.gr</w:t>
            </w:r>
          </w:p>
        </w:tc>
      </w:tr>
      <w:tr w:rsidR="008E4013" w:rsidRPr="000A3771" w14:paraId="117D2593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5B5D72AF" w14:textId="22879745" w:rsidR="008E4013" w:rsidRPr="000A3771" w:rsidRDefault="008E4013" w:rsidP="000A3771">
            <w:pPr>
              <w:spacing w:line="276" w:lineRule="auto"/>
              <w:rPr>
                <w:rFonts w:cs="Tahoma"/>
                <w:color w:val="FF0000"/>
                <w:w w:val="95"/>
                <w:lang w:val="el-GR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ΟΛΟΚΛΗΡΩΜΕΝΑ ΣΥΣΤΗΜΑΤΑ ΚΑΘΑΡΙΣΜΟΥ Α.Β.Ε.Ε.</w:t>
            </w:r>
          </w:p>
        </w:tc>
        <w:tc>
          <w:tcPr>
            <w:tcW w:w="2829" w:type="dxa"/>
            <w:shd w:val="clear" w:color="auto" w:fill="F7CAAC"/>
          </w:tcPr>
          <w:p w14:paraId="2B059DA2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202971</w:t>
            </w:r>
          </w:p>
        </w:tc>
      </w:tr>
      <w:tr w:rsidR="008E4013" w:rsidRPr="000A3771" w14:paraId="57D035DC" w14:textId="77777777" w:rsidTr="000A3771">
        <w:trPr>
          <w:trHeight w:val="340"/>
        </w:trPr>
        <w:tc>
          <w:tcPr>
            <w:tcW w:w="9855" w:type="dxa"/>
            <w:gridSpan w:val="3"/>
          </w:tcPr>
          <w:p w14:paraId="09172417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8E4013" w:rsidRPr="000A3771" w14:paraId="322F2A04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69AF18E7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7D5B49E7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Παραγωγή, εισαγωγές, εξαγωγές και χονδρικό εμπόριο επαγγελματικών συστημάτων και ειδών καθαρισμού μεγάλων χωρών.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Οργάνωση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 επ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ιχειρήσεων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με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το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σύστημ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>α franchising.</w:t>
            </w:r>
          </w:p>
        </w:tc>
      </w:tr>
      <w:tr w:rsidR="008E4013" w:rsidRPr="000A3771" w14:paraId="28C95FC1" w14:textId="77777777" w:rsidTr="000A3771">
        <w:trPr>
          <w:trHeight w:val="340"/>
        </w:trPr>
        <w:tc>
          <w:tcPr>
            <w:tcW w:w="3094" w:type="dxa"/>
          </w:tcPr>
          <w:p w14:paraId="566BA21C" w14:textId="77777777" w:rsidR="008E4013" w:rsidRPr="000A3771" w:rsidRDefault="008E4013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7A36F106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szCs w:val="20"/>
                <w:lang w:val="el-GR"/>
              </w:rPr>
            </w:pPr>
            <w:r w:rsidRPr="000A3771">
              <w:rPr>
                <w:rFonts w:cs="Tahoma"/>
                <w:w w:val="95"/>
                <w:szCs w:val="20"/>
              </w:rPr>
              <w:t xml:space="preserve">Glass Cleaning,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Combimat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>, Profit</w:t>
            </w:r>
          </w:p>
        </w:tc>
      </w:tr>
      <w:tr w:rsidR="008E4013" w:rsidRPr="000A3771" w14:paraId="44336148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506B2A3B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Προσω</w:t>
            </w:r>
            <w:proofErr w:type="spellEnd"/>
            <w:r w:rsidRPr="000A3771">
              <w:rPr>
                <w:rFonts w:cs="Tahoma"/>
                <w:b/>
                <w:w w:val="95"/>
              </w:rPr>
              <w:t>πικό:</w:t>
            </w:r>
          </w:p>
        </w:tc>
        <w:tc>
          <w:tcPr>
            <w:tcW w:w="6761" w:type="dxa"/>
            <w:gridSpan w:val="2"/>
          </w:tcPr>
          <w:p w14:paraId="3A3FFF56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78</w:t>
            </w:r>
          </w:p>
        </w:tc>
      </w:tr>
      <w:tr w:rsidR="008E4013" w:rsidRPr="000A3771" w14:paraId="6897FB3E" w14:textId="77777777" w:rsidTr="000A3771">
        <w:trPr>
          <w:trHeight w:val="340"/>
        </w:trPr>
        <w:tc>
          <w:tcPr>
            <w:tcW w:w="9855" w:type="dxa"/>
            <w:gridSpan w:val="3"/>
          </w:tcPr>
          <w:p w14:paraId="691BBFBF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ΟΙΚΟΝΟΜΙΚΑ ΣΤΟΙΧΕΙΑ</w:t>
            </w:r>
          </w:p>
        </w:tc>
      </w:tr>
      <w:tr w:rsidR="008E4013" w:rsidRPr="000A3771" w14:paraId="16698CAE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298E7934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Κύκλος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b/>
                <w:w w:val="95"/>
              </w:rPr>
              <w:t>Εργ</w:t>
            </w:r>
            <w:proofErr w:type="spellEnd"/>
            <w:r w:rsidRPr="000A3771">
              <w:rPr>
                <w:rFonts w:cs="Tahoma"/>
                <w:b/>
                <w:w w:val="95"/>
              </w:rPr>
              <w:t>ασιών 2020 (€):</w:t>
            </w:r>
          </w:p>
        </w:tc>
        <w:tc>
          <w:tcPr>
            <w:tcW w:w="6761" w:type="dxa"/>
            <w:gridSpan w:val="2"/>
          </w:tcPr>
          <w:p w14:paraId="59CC8725" w14:textId="585CDB80" w:rsidR="008E4013" w:rsidRPr="000A3771" w:rsidRDefault="008E4013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5.224.690</w:t>
            </w:r>
          </w:p>
        </w:tc>
      </w:tr>
      <w:tr w:rsidR="008E4013" w:rsidRPr="000A3771" w14:paraId="3679A1F8" w14:textId="77777777" w:rsidTr="000A3771">
        <w:trPr>
          <w:trHeight w:val="340"/>
        </w:trPr>
        <w:tc>
          <w:tcPr>
            <w:tcW w:w="9855" w:type="dxa"/>
            <w:gridSpan w:val="3"/>
          </w:tcPr>
          <w:p w14:paraId="6A46BAD0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ΙΣΤΟΡΙΚΟ</w:t>
            </w:r>
          </w:p>
        </w:tc>
      </w:tr>
      <w:tr w:rsidR="008E4013" w:rsidRPr="000A3771" w14:paraId="53C2D55A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734769DA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Ίδρυση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15B4CA55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Ιδρύθηκε το 1992 για να συνεχίζει τις εργασίες της εταιρείας </w:t>
            </w:r>
            <w:r w:rsidRPr="000A3771">
              <w:rPr>
                <w:rFonts w:cs="Tahoma"/>
                <w:w w:val="95"/>
                <w:szCs w:val="20"/>
              </w:rPr>
              <w:t>Fine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Chem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K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.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Παλαιοβράχας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– Ι.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Πάναλη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ΟΕ, που προϋπήρχε από το 1990. Το 1993 ανέλαβε μέρος των δραστηριοτήτων της συγγενούς εταιρείας 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Παλαιοβράχας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Κ. &amp; Σία ΟΕ. Το 2006 απορρόφησε την εταιρεία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Σουφλερóς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Στέφανος &amp; Σία ΕΕ, ενώ το 2010 απορρόφησε την εταιρεία  </w:t>
            </w:r>
            <w:r w:rsidRPr="000A3771">
              <w:rPr>
                <w:rFonts w:cs="Tahoma"/>
                <w:w w:val="95"/>
                <w:szCs w:val="20"/>
              </w:rPr>
              <w:t>SKIBA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ΜΟΝΟΠΡΟΣΩΠΗ Ε.Π.Ε. Το 2020 η τιτλούχος απορρόφησε την εταιρεία ΠΑΛΑΙΟΒΡΑΧΑΣ “</w:t>
            </w:r>
            <w:r w:rsidRPr="000A3771">
              <w:rPr>
                <w:rFonts w:cs="Tahoma"/>
                <w:w w:val="95"/>
                <w:szCs w:val="20"/>
              </w:rPr>
              <w:t>CO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.</w:t>
            </w:r>
            <w:r w:rsidRPr="000A3771">
              <w:rPr>
                <w:rFonts w:cs="Tahoma"/>
                <w:w w:val="95"/>
                <w:szCs w:val="20"/>
              </w:rPr>
              <w:t>PA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.” Α.Ε.</w:t>
            </w:r>
          </w:p>
        </w:tc>
      </w:tr>
      <w:tr w:rsidR="008E4013" w:rsidRPr="000A3771" w14:paraId="62FE70F3" w14:textId="77777777" w:rsidTr="000A3771">
        <w:trPr>
          <w:trHeight w:val="340"/>
        </w:trPr>
        <w:tc>
          <w:tcPr>
            <w:tcW w:w="9855" w:type="dxa"/>
            <w:gridSpan w:val="3"/>
          </w:tcPr>
          <w:p w14:paraId="747FB98E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8E4013" w:rsidRPr="000A3771" w14:paraId="4E4E6566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563FF790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6F092E9E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 xml:space="preserve">Κάτω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Σχολάρι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, Τ.Κ. 575-00,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Επανωμή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>, Θεσσαλονίκη.</w:t>
            </w:r>
          </w:p>
        </w:tc>
      </w:tr>
      <w:tr w:rsidR="008E4013" w:rsidRPr="000A3771" w14:paraId="28E16C5E" w14:textId="77777777" w:rsidTr="000A3771">
        <w:trPr>
          <w:trHeight w:val="340"/>
        </w:trPr>
        <w:tc>
          <w:tcPr>
            <w:tcW w:w="3094" w:type="dxa"/>
          </w:tcPr>
          <w:p w14:paraId="3094D997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596C4009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2392091252</w:t>
            </w:r>
            <w:r w:rsidRPr="000A3771">
              <w:rPr>
                <w:rFonts w:cs="Tahoma"/>
                <w:w w:val="95"/>
              </w:rPr>
              <w:br/>
              <w:t>www.glasscleaning.gr</w:t>
            </w:r>
          </w:p>
        </w:tc>
      </w:tr>
      <w:tr w:rsidR="008E4013" w:rsidRPr="000A3771" w14:paraId="4BC228F9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6B07167B" w14:textId="6AD1E719" w:rsidR="008E4013" w:rsidRPr="000A3771" w:rsidRDefault="008E4013" w:rsidP="000A3771">
            <w:pPr>
              <w:spacing w:line="276" w:lineRule="auto"/>
              <w:rPr>
                <w:rFonts w:cs="Tahoma"/>
                <w:color w:val="FF0000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ΠΑΠΟΥΤΣΑΝΗΣ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 xml:space="preserve"> 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Α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.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Β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.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Ε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.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Ε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.</w:t>
            </w:r>
          </w:p>
        </w:tc>
        <w:tc>
          <w:tcPr>
            <w:tcW w:w="2829" w:type="dxa"/>
            <w:shd w:val="clear" w:color="auto" w:fill="F7CAAC"/>
          </w:tcPr>
          <w:p w14:paraId="09F65FB4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7542000</w:t>
            </w:r>
          </w:p>
        </w:tc>
      </w:tr>
      <w:tr w:rsidR="008E4013" w:rsidRPr="000A3771" w14:paraId="19F6FA3D" w14:textId="77777777" w:rsidTr="000A3771">
        <w:trPr>
          <w:trHeight w:val="340"/>
        </w:trPr>
        <w:tc>
          <w:tcPr>
            <w:tcW w:w="9855" w:type="dxa"/>
            <w:gridSpan w:val="3"/>
          </w:tcPr>
          <w:p w14:paraId="72AAB537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8E4013" w:rsidRPr="000A3771" w14:paraId="6BB3AC06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32EAC85C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74152EDC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>Παραγωγή (και για τρίτους) σαπουνιών, καλλυντικών και ειδών εξοπλισμού ξενοδοχείων, εστιατορίων και κρουαζιερόπλοιων (σαπούνια, σαμπουάν, σετ ραπτικής, είδη καθαρισμού και ατομικής υγιεινής). Παραγωγή απολυμαντικών και αντισηπτικών.</w:t>
            </w:r>
          </w:p>
        </w:tc>
      </w:tr>
      <w:tr w:rsidR="008E4013" w:rsidRPr="000A3771" w14:paraId="6709264F" w14:textId="77777777" w:rsidTr="000A3771">
        <w:trPr>
          <w:trHeight w:val="340"/>
        </w:trPr>
        <w:tc>
          <w:tcPr>
            <w:tcW w:w="3094" w:type="dxa"/>
          </w:tcPr>
          <w:p w14:paraId="66DB56FE" w14:textId="77777777" w:rsidR="008E4013" w:rsidRPr="000A3771" w:rsidRDefault="008E4013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07A52F02" w14:textId="7049812A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color w:val="FF0000"/>
                <w:w w:val="95"/>
                <w:szCs w:val="20"/>
              </w:rPr>
            </w:pPr>
            <w:proofErr w:type="spellStart"/>
            <w:r w:rsidRPr="000A3771">
              <w:rPr>
                <w:rFonts w:cs="Tahoma"/>
                <w:w w:val="95"/>
                <w:szCs w:val="20"/>
              </w:rPr>
              <w:t>Papoutsanis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 (Aromatics, Family, 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Καραβάκι</w:t>
            </w:r>
            <w:r w:rsidRPr="000A3771">
              <w:rPr>
                <w:rFonts w:cs="Tahoma"/>
                <w:w w:val="95"/>
                <w:szCs w:val="20"/>
              </w:rPr>
              <w:t>, Natura, Olivia Fusion) – Soap Drops</w:t>
            </w:r>
          </w:p>
        </w:tc>
      </w:tr>
      <w:tr w:rsidR="008E4013" w:rsidRPr="000A3771" w14:paraId="7D3B1F51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650F8295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Προσω</w:t>
            </w:r>
            <w:proofErr w:type="spellEnd"/>
            <w:r w:rsidRPr="000A3771">
              <w:rPr>
                <w:rFonts w:cs="Tahoma"/>
                <w:b/>
                <w:w w:val="95"/>
              </w:rPr>
              <w:t>πικό:</w:t>
            </w:r>
          </w:p>
        </w:tc>
        <w:tc>
          <w:tcPr>
            <w:tcW w:w="6761" w:type="dxa"/>
            <w:gridSpan w:val="2"/>
          </w:tcPr>
          <w:p w14:paraId="1F117ED3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155</w:t>
            </w:r>
            <w:r w:rsidRPr="000A3771">
              <w:rPr>
                <w:rFonts w:cs="Tahoma"/>
                <w:w w:val="95"/>
                <w:lang w:val="el-GR"/>
              </w:rPr>
              <w:t xml:space="preserve"> (</w:t>
            </w:r>
            <w:proofErr w:type="spellStart"/>
            <w:r w:rsidRPr="000A3771">
              <w:rPr>
                <w:rFonts w:cs="Tahoma"/>
                <w:w w:val="95"/>
              </w:rPr>
              <w:t>Icap</w:t>
            </w:r>
            <w:proofErr w:type="spellEnd"/>
            <w:r w:rsidRPr="000A3771">
              <w:rPr>
                <w:rFonts w:cs="Tahoma"/>
                <w:w w:val="95"/>
              </w:rPr>
              <w:t xml:space="preserve"> Database)</w:t>
            </w:r>
          </w:p>
        </w:tc>
      </w:tr>
      <w:tr w:rsidR="008E4013" w:rsidRPr="000A3771" w14:paraId="1F054F74" w14:textId="77777777" w:rsidTr="000A3771">
        <w:trPr>
          <w:trHeight w:val="340"/>
        </w:trPr>
        <w:tc>
          <w:tcPr>
            <w:tcW w:w="3094" w:type="dxa"/>
          </w:tcPr>
          <w:p w14:paraId="602D6F3E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Λοι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πά </w:t>
            </w:r>
            <w:proofErr w:type="spellStart"/>
            <w:r w:rsidRPr="000A3771">
              <w:rPr>
                <w:rFonts w:cs="Tahoma"/>
                <w:b/>
                <w:w w:val="95"/>
              </w:rPr>
              <w:t>Στοιχεί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4A119170" w14:textId="031E0910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 xml:space="preserve">Από τον Απρίλιο 2020 , η εταιρεία αξιοποιεί μέρος της μονάδας στη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Ριτσώνα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 Ευβοίας, για την αποκλειστική παραγωγή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βιοκτόνων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 και απολυμαντικών με χρήση οινοπνεύματος σε περιεκτικότητα 80% κατ'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όγκον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, ώστε να καλύψει στο μεγαλύτερο δυνατό βαθμό τις ανάγκες της χώρας, οι οποίες έχουν αυξηθεί λόγω της πανδημίας του </w:t>
            </w:r>
            <w:r w:rsidRPr="000A3771">
              <w:rPr>
                <w:rFonts w:cs="Tahoma"/>
                <w:w w:val="95"/>
              </w:rPr>
              <w:t>Covid</w:t>
            </w:r>
            <w:r w:rsidRPr="000A3771">
              <w:rPr>
                <w:rFonts w:cs="Tahoma"/>
                <w:w w:val="95"/>
                <w:lang w:val="el-GR"/>
              </w:rPr>
              <w:t xml:space="preserve">-19. Το γεγονός αυτό μαζί με την αύξηση των πωλήσεων των ειδικών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σαπωνομαζών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>, πρώτης ύλης για την παραγωγή στερεού σαπουνιού οδήγησαν στην σημαντική αύξηση του κύκλου εργασιών της εταιρείας το 2020 σε σχέση με το 2019.</w:t>
            </w:r>
          </w:p>
        </w:tc>
      </w:tr>
      <w:tr w:rsidR="008E4013" w:rsidRPr="000A3771" w14:paraId="27293EFB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29C5DFD9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lastRenderedPageBreak/>
              <w:t>ΟΙΚΟΝΟΜΙΚΑ ΣΤΟΙΧΕΙΑ</w:t>
            </w:r>
          </w:p>
        </w:tc>
      </w:tr>
      <w:tr w:rsidR="008E4013" w:rsidRPr="000A3771" w14:paraId="0809763B" w14:textId="77777777" w:rsidTr="000A3771">
        <w:trPr>
          <w:trHeight w:val="340"/>
        </w:trPr>
        <w:tc>
          <w:tcPr>
            <w:tcW w:w="3094" w:type="dxa"/>
          </w:tcPr>
          <w:p w14:paraId="7461F108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Κύκλος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b/>
                <w:w w:val="95"/>
              </w:rPr>
              <w:t>Εργ</w:t>
            </w:r>
            <w:proofErr w:type="spellEnd"/>
            <w:r w:rsidRPr="000A3771">
              <w:rPr>
                <w:rFonts w:cs="Tahoma"/>
                <w:b/>
                <w:w w:val="95"/>
              </w:rPr>
              <w:t>ασιών 2020 (€):</w:t>
            </w:r>
          </w:p>
        </w:tc>
        <w:tc>
          <w:tcPr>
            <w:tcW w:w="6761" w:type="dxa"/>
            <w:gridSpan w:val="2"/>
          </w:tcPr>
          <w:p w14:paraId="6C68B58B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40.798.694</w:t>
            </w:r>
          </w:p>
        </w:tc>
      </w:tr>
      <w:tr w:rsidR="008E4013" w:rsidRPr="000A3771" w14:paraId="7CEA6335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6E097C17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ΙΣΤΟΡΙΚΟ</w:t>
            </w:r>
          </w:p>
        </w:tc>
      </w:tr>
      <w:tr w:rsidR="008E4013" w:rsidRPr="000A3771" w14:paraId="263FC60A" w14:textId="77777777" w:rsidTr="000A3771">
        <w:trPr>
          <w:trHeight w:val="340"/>
        </w:trPr>
        <w:tc>
          <w:tcPr>
            <w:tcW w:w="3094" w:type="dxa"/>
          </w:tcPr>
          <w:p w14:paraId="46ECD4FA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Ίδρυση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06B343E1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Ιδρύθηκε το 1960 για να συνεχίσει τις δραστηριότητες ετερόρρυθμης εταιρείας, ιδρυθείσας το 1942 ως συνέχεια της ατομικής επιχείρησης Δ. Παπουτσάνης, που προϋπήρχε από το 1870. Το 2000 η επωνυμία της άλλαξε από Παπουτσάνης Π. Δ. ΑΒΕΕ σε </w:t>
            </w:r>
            <w:r w:rsidRPr="000A3771">
              <w:rPr>
                <w:rFonts w:cs="Tahoma"/>
                <w:w w:val="95"/>
                <w:szCs w:val="20"/>
              </w:rPr>
              <w:t>PLIAS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ABEE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. Το 2011 η επωνυμία άλλαξε από </w:t>
            </w:r>
            <w:r w:rsidRPr="000A3771">
              <w:rPr>
                <w:rFonts w:cs="Tahoma"/>
                <w:w w:val="95"/>
                <w:szCs w:val="20"/>
              </w:rPr>
              <w:t>PLIAS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ΑΒΕΕ στην σημερινή. Το 2015 απορρόφησε την </w:t>
            </w:r>
            <w:r w:rsidRPr="000A3771">
              <w:rPr>
                <w:rFonts w:cs="Tahoma"/>
                <w:w w:val="95"/>
                <w:szCs w:val="20"/>
              </w:rPr>
              <w:t>PLIAS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ΕΜΠΟΡΙΚΗ Α.Ε. που ήταν εταιρεία διανομής των καταναλωτικών αγαθών της μητρικής εταιρείας στην ελληνική αγορά και είχε διακόψει από τη χρήση 2008 τη δραστηριότητά της.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Οι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μετοχές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της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δι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απραγματευονται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στο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χρημ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ατιστήριο από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το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 xml:space="preserve"> 1972.</w:t>
            </w:r>
          </w:p>
        </w:tc>
      </w:tr>
      <w:tr w:rsidR="008E4013" w:rsidRPr="000A3771" w14:paraId="6256BD7B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779D230E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8E4013" w:rsidRPr="000A3771" w14:paraId="7DC47A26" w14:textId="77777777" w:rsidTr="000A3771">
        <w:trPr>
          <w:trHeight w:val="340"/>
        </w:trPr>
        <w:tc>
          <w:tcPr>
            <w:tcW w:w="3094" w:type="dxa"/>
          </w:tcPr>
          <w:p w14:paraId="34AFF904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5DF0E66B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 xml:space="preserve">Εθνική Οδός Αθηνών - Λαμίας (71 χλμ.), Θέση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Ριτσώνα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, Βαθύ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Αυλίδος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>, Τ.Κ. 341-00, Χαλκίδα, Εύβοια.</w:t>
            </w:r>
          </w:p>
        </w:tc>
      </w:tr>
      <w:tr w:rsidR="008E4013" w:rsidRPr="000A3771" w14:paraId="50A318C7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758EF77E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08B98800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2262085000</w:t>
            </w:r>
            <w:r w:rsidRPr="000A3771">
              <w:rPr>
                <w:rFonts w:cs="Tahoma"/>
                <w:w w:val="95"/>
              </w:rPr>
              <w:br/>
              <w:t>www.papoutsanis.gr</w:t>
            </w:r>
          </w:p>
        </w:tc>
      </w:tr>
      <w:tr w:rsidR="008E4013" w:rsidRPr="000A3771" w14:paraId="3DA6CDAF" w14:textId="77777777" w:rsidTr="000A3771">
        <w:trPr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1BFA6DA7" w14:textId="70161565" w:rsidR="008E4013" w:rsidRPr="000A3771" w:rsidRDefault="008E4013" w:rsidP="000A3771">
            <w:pPr>
              <w:spacing w:line="276" w:lineRule="auto"/>
              <w:rPr>
                <w:rFonts w:cs="Tahoma"/>
                <w:color w:val="FF0000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ΠΡΟΚΤΕΡ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 xml:space="preserve"> &amp; 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ΓΚΑΜΠΛ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 xml:space="preserve"> 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ΕΛΛΑΣ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 xml:space="preserve"> 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ΜΟΝΟΠΡΟΣΩΠΗ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 xml:space="preserve"> 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Ε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.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Π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.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Ε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.</w:t>
            </w:r>
          </w:p>
        </w:tc>
        <w:tc>
          <w:tcPr>
            <w:tcW w:w="2829" w:type="dxa"/>
            <w:shd w:val="clear" w:color="auto" w:fill="F7CAAC"/>
          </w:tcPr>
          <w:p w14:paraId="714D4D99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2072270</w:t>
            </w:r>
          </w:p>
        </w:tc>
      </w:tr>
      <w:tr w:rsidR="008E4013" w:rsidRPr="000A3771" w14:paraId="45149451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432D8A04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8E4013" w:rsidRPr="000A3771" w14:paraId="2A27AB6E" w14:textId="77777777" w:rsidTr="000A3771">
        <w:trPr>
          <w:trHeight w:val="340"/>
        </w:trPr>
        <w:tc>
          <w:tcPr>
            <w:tcW w:w="3094" w:type="dxa"/>
          </w:tcPr>
          <w:p w14:paraId="418AD199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0597C330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>Αντιπροσωπείες, εισαγωγές και εμπόριο απορρυπαντικών, ειδών ατομικής υγιεινής και καλλυντικών.</w:t>
            </w:r>
          </w:p>
        </w:tc>
      </w:tr>
      <w:tr w:rsidR="008E4013" w:rsidRPr="000A3771" w14:paraId="380BCA90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4EE86E21" w14:textId="77777777" w:rsidR="008E4013" w:rsidRPr="000A3771" w:rsidRDefault="008E4013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45D5D9A8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szCs w:val="20"/>
                <w:lang w:val="nl-NL"/>
              </w:rPr>
            </w:pPr>
            <w:r w:rsidRPr="000A3771">
              <w:rPr>
                <w:rFonts w:cs="Tahoma"/>
                <w:w w:val="95"/>
                <w:szCs w:val="20"/>
                <w:lang w:val="nl-NL"/>
              </w:rPr>
              <w:t xml:space="preserve">Ariel, Lenor, Tide, Viakal 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κ</w:t>
            </w:r>
            <w:r w:rsidRPr="000A3771">
              <w:rPr>
                <w:rFonts w:cs="Tahoma"/>
                <w:w w:val="95"/>
                <w:szCs w:val="20"/>
                <w:lang w:val="nl-NL"/>
              </w:rPr>
              <w:t>.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ά</w:t>
            </w:r>
            <w:r w:rsidRPr="000A3771">
              <w:rPr>
                <w:rFonts w:cs="Tahoma"/>
                <w:w w:val="95"/>
                <w:szCs w:val="20"/>
                <w:lang w:val="nl-NL"/>
              </w:rPr>
              <w:t>.</w:t>
            </w:r>
          </w:p>
        </w:tc>
      </w:tr>
      <w:tr w:rsidR="008E4013" w:rsidRPr="000A3771" w14:paraId="651F601D" w14:textId="77777777" w:rsidTr="000A3771">
        <w:trPr>
          <w:trHeight w:val="340"/>
        </w:trPr>
        <w:tc>
          <w:tcPr>
            <w:tcW w:w="3094" w:type="dxa"/>
          </w:tcPr>
          <w:p w14:paraId="3766C98F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Προσω</w:t>
            </w:r>
            <w:proofErr w:type="spellEnd"/>
            <w:r w:rsidRPr="000A3771">
              <w:rPr>
                <w:rFonts w:cs="Tahoma"/>
                <w:b/>
                <w:w w:val="95"/>
              </w:rPr>
              <w:t>πικό:</w:t>
            </w:r>
          </w:p>
        </w:tc>
        <w:tc>
          <w:tcPr>
            <w:tcW w:w="6761" w:type="dxa"/>
            <w:gridSpan w:val="2"/>
          </w:tcPr>
          <w:p w14:paraId="7D4F4538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209</w:t>
            </w:r>
            <w:r w:rsidRPr="000A3771">
              <w:rPr>
                <w:rFonts w:cs="Tahoma"/>
                <w:w w:val="95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</w:rPr>
              <w:t>(</w:t>
            </w:r>
            <w:proofErr w:type="spellStart"/>
            <w:r w:rsidRPr="000A3771">
              <w:rPr>
                <w:rFonts w:cs="Tahoma"/>
                <w:w w:val="95"/>
              </w:rPr>
              <w:t>Icap</w:t>
            </w:r>
            <w:proofErr w:type="spellEnd"/>
            <w:r w:rsidRPr="000A3771">
              <w:rPr>
                <w:rFonts w:cs="Tahoma"/>
                <w:w w:val="95"/>
              </w:rPr>
              <w:t xml:space="preserve"> Database)</w:t>
            </w:r>
          </w:p>
        </w:tc>
      </w:tr>
      <w:tr w:rsidR="008E4013" w:rsidRPr="000A3771" w14:paraId="2B58AFBE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0A6A4EAB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ΟΙΚΟΝΟΜΙΚΑ ΣΤΟΙΧΕΙΑ</w:t>
            </w:r>
          </w:p>
        </w:tc>
      </w:tr>
      <w:tr w:rsidR="008E4013" w:rsidRPr="000A3771" w14:paraId="76F4C436" w14:textId="77777777" w:rsidTr="000A3771">
        <w:trPr>
          <w:trHeight w:val="340"/>
        </w:trPr>
        <w:tc>
          <w:tcPr>
            <w:tcW w:w="3094" w:type="dxa"/>
          </w:tcPr>
          <w:p w14:paraId="045AD9A7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Κύκλος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b/>
                <w:w w:val="95"/>
              </w:rPr>
              <w:t>Εργ</w:t>
            </w:r>
            <w:proofErr w:type="spellEnd"/>
            <w:r w:rsidRPr="000A3771">
              <w:rPr>
                <w:rFonts w:cs="Tahoma"/>
                <w:b/>
                <w:w w:val="95"/>
              </w:rPr>
              <w:t>ασιών 2020 (€):</w:t>
            </w:r>
          </w:p>
        </w:tc>
        <w:tc>
          <w:tcPr>
            <w:tcW w:w="6761" w:type="dxa"/>
            <w:gridSpan w:val="2"/>
          </w:tcPr>
          <w:p w14:paraId="2C5C960A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238.869.530</w:t>
            </w:r>
          </w:p>
        </w:tc>
      </w:tr>
      <w:tr w:rsidR="008E4013" w:rsidRPr="000A3771" w14:paraId="6ABCC20D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27184FDE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ΙΣΤΟΡΙΚΟ</w:t>
            </w:r>
          </w:p>
        </w:tc>
      </w:tr>
      <w:tr w:rsidR="008E4013" w:rsidRPr="000A3771" w14:paraId="4E257145" w14:textId="77777777" w:rsidTr="000A3771">
        <w:trPr>
          <w:trHeight w:val="340"/>
        </w:trPr>
        <w:tc>
          <w:tcPr>
            <w:tcW w:w="3094" w:type="dxa"/>
          </w:tcPr>
          <w:p w14:paraId="666D54B9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Ίδρυση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0B581B8C" w14:textId="6F32A9C1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Ιδρύθηκε το 2012, από μετατροπή της νομικής μορφής της εταιρείας </w:t>
            </w:r>
            <w:r w:rsidRPr="000A3771">
              <w:rPr>
                <w:rFonts w:cs="Tahoma"/>
                <w:w w:val="95"/>
                <w:lang w:val="el-GR"/>
              </w:rPr>
              <w:t>ΠΡΟΚΤΕΡ</w:t>
            </w:r>
            <w:r w:rsidRPr="000A3771">
              <w:rPr>
                <w:rFonts w:cs="Tahoma"/>
                <w:w w:val="95"/>
              </w:rPr>
              <w:t> </w:t>
            </w:r>
            <w:r w:rsidRPr="000A3771">
              <w:rPr>
                <w:rFonts w:cs="Tahoma"/>
                <w:w w:val="95"/>
                <w:lang w:val="el-GR"/>
              </w:rPr>
              <w:t>&amp;</w:t>
            </w:r>
            <w:r w:rsidRPr="000A3771">
              <w:rPr>
                <w:rFonts w:cs="Tahoma"/>
                <w:w w:val="95"/>
              </w:rPr>
              <w:t> </w:t>
            </w:r>
            <w:r w:rsidRPr="000A3771">
              <w:rPr>
                <w:rFonts w:cs="Tahoma"/>
                <w:w w:val="95"/>
                <w:lang w:val="el-GR"/>
              </w:rPr>
              <w:t>ΓΚΑΜΠΛ</w:t>
            </w:r>
            <w:r w:rsidRPr="000A3771">
              <w:rPr>
                <w:rFonts w:cs="Tahoma"/>
                <w:w w:val="95"/>
              </w:rPr>
              <w:t> </w:t>
            </w:r>
            <w:r w:rsidRPr="000A3771">
              <w:rPr>
                <w:rFonts w:cs="Tahoma"/>
                <w:w w:val="95"/>
                <w:lang w:val="el-GR"/>
              </w:rPr>
              <w:t>ΕΛΛΑΣ</w:t>
            </w:r>
            <w:r w:rsidRPr="000A3771">
              <w:rPr>
                <w:rFonts w:cs="Tahoma"/>
                <w:w w:val="95"/>
              </w:rPr>
              <w:t> </w:t>
            </w:r>
            <w:r w:rsidRPr="000A3771">
              <w:rPr>
                <w:rFonts w:cs="Tahoma"/>
                <w:w w:val="95"/>
                <w:lang w:val="el-GR"/>
              </w:rPr>
              <w:t>Α.Ε.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(ιδρυθείσα το 1960). </w:t>
            </w:r>
          </w:p>
        </w:tc>
      </w:tr>
      <w:tr w:rsidR="008E4013" w:rsidRPr="000A3771" w14:paraId="35ADDB00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0D7752BD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8E4013" w:rsidRPr="000A3771" w14:paraId="3C4011AF" w14:textId="77777777" w:rsidTr="000A3771">
        <w:trPr>
          <w:trHeight w:val="340"/>
        </w:trPr>
        <w:tc>
          <w:tcPr>
            <w:tcW w:w="3094" w:type="dxa"/>
          </w:tcPr>
          <w:p w14:paraId="69B76DA2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3CF5C980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Αγ. Κωνσταντίνου 49, Τ.Κ. 151-24, Μαρούσι, Αττική.</w:t>
            </w:r>
          </w:p>
        </w:tc>
      </w:tr>
      <w:tr w:rsidR="008E4013" w:rsidRPr="000A3771" w14:paraId="5FD8A20F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00F34CC8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10D53ED8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2108764000</w:t>
            </w:r>
            <w:r w:rsidRPr="000A3771">
              <w:rPr>
                <w:rFonts w:cs="Tahoma"/>
                <w:w w:val="95"/>
              </w:rPr>
              <w:br/>
              <w:t>www.pg.com</w:t>
            </w:r>
          </w:p>
        </w:tc>
      </w:tr>
      <w:tr w:rsidR="008E4013" w:rsidRPr="000A3771" w14:paraId="5D0B7CDA" w14:textId="77777777" w:rsidTr="000A3771">
        <w:trPr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14CE0AA2" w14:textId="2E7B513B" w:rsidR="008E4013" w:rsidRPr="000A3771" w:rsidRDefault="008E4013" w:rsidP="000A3771">
            <w:pPr>
              <w:spacing w:line="276" w:lineRule="auto"/>
              <w:rPr>
                <w:rFonts w:cs="Tahoma"/>
                <w:color w:val="FF0000"/>
                <w:w w:val="95"/>
                <w:lang w:val="el-GR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ΣΑΡΑΝΤΗΣ, ΓΡ., Α.Β.Ε.Ε.</w:t>
            </w:r>
          </w:p>
        </w:tc>
        <w:tc>
          <w:tcPr>
            <w:tcW w:w="2829" w:type="dxa"/>
            <w:shd w:val="clear" w:color="auto" w:fill="F7CAAC"/>
          </w:tcPr>
          <w:p w14:paraId="3F7A974F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7548800</w:t>
            </w:r>
          </w:p>
        </w:tc>
      </w:tr>
      <w:tr w:rsidR="008E4013" w:rsidRPr="000A3771" w14:paraId="49F6EBA8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1CC19828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8E4013" w:rsidRPr="000A3771" w14:paraId="6F064219" w14:textId="77777777" w:rsidTr="000A3771">
        <w:trPr>
          <w:trHeight w:val="340"/>
        </w:trPr>
        <w:tc>
          <w:tcPr>
            <w:tcW w:w="3094" w:type="dxa"/>
          </w:tcPr>
          <w:p w14:paraId="20BB5D8E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4F00DC0A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Παραγωγή καλλυντικών, αρωμάτων, αποσμητικών χώρου, απορρυπαντικών, ειδών οικιακής χρήσης, εντομοκτόνων, αλουμινόχαρτου, μεμβράνης και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σακουλών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προστασίας ειδών διατροφής, σκευών μιας χρήσης (αλουμινίου, </w:t>
            </w:r>
            <w:r w:rsidRPr="000A3771">
              <w:rPr>
                <w:rFonts w:cs="Tahoma"/>
                <w:w w:val="95"/>
                <w:szCs w:val="20"/>
              </w:rPr>
              <w:t>foam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, πλαστικών),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αντικολλητικών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φύλλων, ποτηριών μιας χρήσης (χάρτινα, πλαστικά, </w:t>
            </w:r>
            <w:r w:rsidRPr="000A3771">
              <w:rPr>
                <w:rFonts w:cs="Tahoma"/>
                <w:w w:val="95"/>
                <w:szCs w:val="20"/>
              </w:rPr>
              <w:t>foam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), στιλβωτικών υποδημάτων, σάκων απορριμμάτων,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παραφαρμακευτικών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προϊόντων. Αντιπροσωπείες, εισαγωγές και χονδρικό εμπόριο αιθέριων ελαίων, καλλυντικών και αρωμάτων, προφυλακτικών, ειδών φαρμακείου και ατομικής υγιεινής, φαρμάκων, συμπληρωμάτων και ειδών διατροφής.</w:t>
            </w:r>
          </w:p>
        </w:tc>
      </w:tr>
      <w:tr w:rsidR="008E4013" w:rsidRPr="000A3771" w14:paraId="41E6E5B6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5E22AA72" w14:textId="77777777" w:rsidR="008E4013" w:rsidRPr="000A3771" w:rsidRDefault="008E4013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72F1D0DF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szCs w:val="20"/>
                <w:lang w:val="el-GR"/>
              </w:rPr>
            </w:pPr>
            <w:proofErr w:type="spellStart"/>
            <w:r w:rsidRPr="000A3771">
              <w:rPr>
                <w:rFonts w:cs="Tahoma"/>
                <w:w w:val="95"/>
                <w:szCs w:val="20"/>
              </w:rPr>
              <w:t>Afroso</w:t>
            </w:r>
            <w:proofErr w:type="spellEnd"/>
            <w:r w:rsidRPr="000A3771">
              <w:rPr>
                <w:rFonts w:cs="Tahoma"/>
                <w:w w:val="95"/>
                <w:szCs w:val="20"/>
              </w:rPr>
              <w:t>, AVA</w:t>
            </w:r>
          </w:p>
        </w:tc>
      </w:tr>
      <w:tr w:rsidR="008E4013" w:rsidRPr="000A3771" w14:paraId="03BA317C" w14:textId="77777777" w:rsidTr="000A3771">
        <w:trPr>
          <w:trHeight w:val="340"/>
        </w:trPr>
        <w:tc>
          <w:tcPr>
            <w:tcW w:w="3094" w:type="dxa"/>
          </w:tcPr>
          <w:p w14:paraId="520743C5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Προσω</w:t>
            </w:r>
            <w:proofErr w:type="spellEnd"/>
            <w:r w:rsidRPr="000A3771">
              <w:rPr>
                <w:rFonts w:cs="Tahoma"/>
                <w:b/>
                <w:w w:val="95"/>
              </w:rPr>
              <w:t>πικό:</w:t>
            </w:r>
          </w:p>
        </w:tc>
        <w:tc>
          <w:tcPr>
            <w:tcW w:w="6761" w:type="dxa"/>
            <w:gridSpan w:val="2"/>
          </w:tcPr>
          <w:p w14:paraId="7BBFAF6F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857</w:t>
            </w:r>
            <w:r w:rsidRPr="000A3771">
              <w:rPr>
                <w:rFonts w:cs="Tahoma"/>
                <w:w w:val="95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</w:rPr>
              <w:t>(</w:t>
            </w:r>
            <w:proofErr w:type="spellStart"/>
            <w:r w:rsidRPr="000A3771">
              <w:rPr>
                <w:rFonts w:cs="Tahoma"/>
                <w:w w:val="95"/>
              </w:rPr>
              <w:t>Icap</w:t>
            </w:r>
            <w:proofErr w:type="spellEnd"/>
            <w:r w:rsidRPr="000A3771">
              <w:rPr>
                <w:rFonts w:cs="Tahoma"/>
                <w:w w:val="95"/>
              </w:rPr>
              <w:t xml:space="preserve"> Database)</w:t>
            </w:r>
          </w:p>
        </w:tc>
      </w:tr>
      <w:tr w:rsidR="008E4013" w:rsidRPr="000A3771" w14:paraId="79DF6167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50A23530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ΟΙΚΟΝΟΜΙΚΑ ΣΤΟΙΧΕΙΑ</w:t>
            </w:r>
          </w:p>
        </w:tc>
      </w:tr>
      <w:tr w:rsidR="008E4013" w:rsidRPr="000A3771" w14:paraId="7FB68A2A" w14:textId="77777777" w:rsidTr="000A3771">
        <w:trPr>
          <w:trHeight w:val="340"/>
        </w:trPr>
        <w:tc>
          <w:tcPr>
            <w:tcW w:w="3094" w:type="dxa"/>
          </w:tcPr>
          <w:p w14:paraId="09A8AD00" w14:textId="7A276B7F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Κύκλος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b/>
                <w:w w:val="95"/>
              </w:rPr>
              <w:t>Εργ</w:t>
            </w:r>
            <w:proofErr w:type="spellEnd"/>
            <w:r w:rsidRPr="000A3771">
              <w:rPr>
                <w:rFonts w:cs="Tahoma"/>
                <w:b/>
                <w:w w:val="95"/>
              </w:rPr>
              <w:t>ασιών 20</w:t>
            </w:r>
            <w:r w:rsidRPr="000A3771">
              <w:rPr>
                <w:rFonts w:cs="Tahoma"/>
                <w:b/>
                <w:w w:val="95"/>
                <w:lang w:val="el-GR"/>
              </w:rPr>
              <w:t>20</w:t>
            </w:r>
            <w:r w:rsidRPr="000A3771">
              <w:rPr>
                <w:rFonts w:cs="Tahoma"/>
                <w:b/>
                <w:w w:val="95"/>
              </w:rPr>
              <w:t xml:space="preserve"> (€):</w:t>
            </w:r>
          </w:p>
        </w:tc>
        <w:tc>
          <w:tcPr>
            <w:tcW w:w="6761" w:type="dxa"/>
            <w:gridSpan w:val="2"/>
          </w:tcPr>
          <w:p w14:paraId="270180CA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163.893.474</w:t>
            </w:r>
          </w:p>
        </w:tc>
      </w:tr>
      <w:tr w:rsidR="008E4013" w:rsidRPr="000A3771" w14:paraId="4D016A6D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18DF63B9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lastRenderedPageBreak/>
              <w:t>ΙΣΤΟΡΙΚΟ</w:t>
            </w:r>
          </w:p>
        </w:tc>
      </w:tr>
      <w:tr w:rsidR="008E4013" w:rsidRPr="000A3771" w14:paraId="73261844" w14:textId="77777777" w:rsidTr="000A3771">
        <w:trPr>
          <w:trHeight w:val="340"/>
        </w:trPr>
        <w:tc>
          <w:tcPr>
            <w:tcW w:w="3094" w:type="dxa"/>
          </w:tcPr>
          <w:p w14:paraId="4A5CB69B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Ίδρυση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61D63E6F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Ιδρύθηκε το 1964 και συνεχίζει τις εργασίες της ατομικής επιχείρησης Γρηγόριος Σαράντης, η οποία προϋπήρχε από το 1930. Το 1998 απορρόφησε την εταιρεία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Τρύλετ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ΑΒΕΕ. Το 2004 απορρόφησε τις εταιρείες Γιάννας Π. Α. ΑΒΕΕ, </w:t>
            </w:r>
            <w:proofErr w:type="spellStart"/>
            <w:r w:rsidRPr="000A3771">
              <w:rPr>
                <w:rFonts w:cs="Tahoma"/>
                <w:w w:val="95"/>
                <w:szCs w:val="20"/>
                <w:lang w:val="el-GR"/>
              </w:rPr>
              <w:t>Λομπέλιν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– </w:t>
            </w:r>
            <w:r w:rsidRPr="000A3771">
              <w:rPr>
                <w:rFonts w:cs="Tahoma"/>
                <w:w w:val="95"/>
                <w:szCs w:val="20"/>
              </w:rPr>
              <w:t>Pharma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Care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AE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,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Sanitas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–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Sanitas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AE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,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Domonatura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AE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και </w:t>
            </w:r>
            <w:r w:rsidRPr="000A3771">
              <w:rPr>
                <w:rFonts w:cs="Tahoma"/>
                <w:w w:val="95"/>
                <w:szCs w:val="20"/>
              </w:rPr>
              <w:t>Pet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Leaders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AE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. Το 2011 απορρόφησε την εταιρεία ΚΟΥΚΟΥΖΕΛΗ Δ. ΜΟΝΟΠΡΟΣΩΠΗ Ε.Π.Ε. και το 2012 απορρόφησε την εταιρεία </w:t>
            </w:r>
            <w:r w:rsidRPr="000A3771">
              <w:rPr>
                <w:rFonts w:cs="Tahoma"/>
                <w:w w:val="95"/>
                <w:szCs w:val="20"/>
              </w:rPr>
              <w:t>VENTURES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A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.</w:t>
            </w:r>
            <w:r w:rsidRPr="000A3771">
              <w:rPr>
                <w:rFonts w:cs="Tahoma"/>
                <w:w w:val="95"/>
                <w:szCs w:val="20"/>
              </w:rPr>
              <w:t>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. Το 2017 η τιτλούχος απορρόφησε την εταιρεία </w:t>
            </w:r>
            <w:r w:rsidRPr="000A3771">
              <w:rPr>
                <w:rFonts w:cs="Tahoma"/>
                <w:w w:val="95"/>
                <w:szCs w:val="20"/>
              </w:rPr>
              <w:t>ARPINA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Α.Ε. και το 2019 απορρόφησε την εταιρεία </w:t>
            </w:r>
            <w:r w:rsidRPr="000A3771">
              <w:rPr>
                <w:rFonts w:cs="Tahoma"/>
                <w:w w:val="95"/>
                <w:szCs w:val="20"/>
              </w:rPr>
              <w:t>GR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SARANTIS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CYPRUS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  <w:szCs w:val="20"/>
              </w:rPr>
              <w:t>L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.</w:t>
            </w:r>
            <w:r w:rsidRPr="000A3771">
              <w:rPr>
                <w:rFonts w:cs="Tahoma"/>
                <w:w w:val="95"/>
                <w:szCs w:val="20"/>
              </w:rPr>
              <w:t>T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.</w:t>
            </w:r>
            <w:r w:rsidRPr="000A3771">
              <w:rPr>
                <w:rFonts w:cs="Tahoma"/>
                <w:w w:val="95"/>
                <w:szCs w:val="20"/>
              </w:rPr>
              <w:t>D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.  Οι μετοχές της διαπραγματεύονται στο ΧΑΑ από τις 04.07.1994.</w:t>
            </w:r>
          </w:p>
        </w:tc>
      </w:tr>
      <w:tr w:rsidR="008E4013" w:rsidRPr="000A3771" w14:paraId="50BF47AC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177DD0C8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8E4013" w:rsidRPr="000A3771" w14:paraId="74D2377D" w14:textId="77777777" w:rsidTr="000A3771">
        <w:trPr>
          <w:trHeight w:val="340"/>
        </w:trPr>
        <w:tc>
          <w:tcPr>
            <w:tcW w:w="3094" w:type="dxa"/>
          </w:tcPr>
          <w:p w14:paraId="552D621B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491990BB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Αμαρουσίου - Χαλανδρίου 26, Τ.Κ. 151-25, Μαρούσι, Αττική.</w:t>
            </w:r>
          </w:p>
        </w:tc>
      </w:tr>
      <w:tr w:rsidR="008E4013" w:rsidRPr="000A3771" w14:paraId="4F83FF39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3FA7A348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1D2FD827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2106173000</w:t>
            </w:r>
            <w:r w:rsidRPr="000A3771">
              <w:rPr>
                <w:rFonts w:cs="Tahoma"/>
                <w:w w:val="95"/>
              </w:rPr>
              <w:br/>
              <w:t>www.sarantisgroup.com</w:t>
            </w:r>
          </w:p>
        </w:tc>
      </w:tr>
      <w:tr w:rsidR="008E4013" w:rsidRPr="000A3771" w14:paraId="0102B9DD" w14:textId="77777777" w:rsidTr="000A3771">
        <w:trPr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15E30A3F" w14:textId="0131023C" w:rsidR="008E4013" w:rsidRPr="000A3771" w:rsidRDefault="008E4013" w:rsidP="000A3771">
            <w:pPr>
              <w:spacing w:line="276" w:lineRule="auto"/>
              <w:rPr>
                <w:rFonts w:cs="Tahoma"/>
                <w:color w:val="FF0000"/>
                <w:w w:val="95"/>
                <w:lang w:val="el-GR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ΣΤΑΜΟΥΛΗΣ, Δ., &amp; ΣΙΑ Ε.Ε. "</w:t>
            </w: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RAPIDO</w:t>
            </w: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"</w:t>
            </w:r>
          </w:p>
        </w:tc>
        <w:tc>
          <w:tcPr>
            <w:tcW w:w="2829" w:type="dxa"/>
            <w:shd w:val="clear" w:color="auto" w:fill="F7CAAC"/>
          </w:tcPr>
          <w:p w14:paraId="420CD2E0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197313</w:t>
            </w:r>
          </w:p>
        </w:tc>
      </w:tr>
      <w:tr w:rsidR="008E4013" w:rsidRPr="000A3771" w14:paraId="1CD51548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60A108A2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8E4013" w:rsidRPr="000A3771" w14:paraId="5D2D9A64" w14:textId="77777777" w:rsidTr="000A3771">
        <w:trPr>
          <w:trHeight w:val="340"/>
        </w:trPr>
        <w:tc>
          <w:tcPr>
            <w:tcW w:w="3094" w:type="dxa"/>
          </w:tcPr>
          <w:p w14:paraId="359E35B6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117F56B2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>Παραγωγή απορρυπαντικών. Εισαγωγές και χονδρικό εμπόριο απορρυπαντικών και ειδών καθαρισμού.</w:t>
            </w:r>
          </w:p>
        </w:tc>
      </w:tr>
      <w:tr w:rsidR="008E4013" w:rsidRPr="000A3771" w14:paraId="2E61C82B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3988E338" w14:textId="77777777" w:rsidR="008E4013" w:rsidRPr="000A3771" w:rsidRDefault="008E4013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53819C9B" w14:textId="487C93A9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color w:val="FF0000"/>
                <w:w w:val="95"/>
                <w:szCs w:val="20"/>
                <w:lang w:val="el-GR"/>
              </w:rPr>
            </w:pPr>
            <w:r w:rsidRPr="000A3771">
              <w:rPr>
                <w:rFonts w:cs="Tahoma"/>
                <w:w w:val="95"/>
                <w:szCs w:val="20"/>
              </w:rPr>
              <w:t>Sweep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</w:t>
            </w:r>
          </w:p>
        </w:tc>
      </w:tr>
      <w:tr w:rsidR="008E4013" w:rsidRPr="000A3771" w14:paraId="246B320A" w14:textId="77777777" w:rsidTr="000A3771">
        <w:trPr>
          <w:trHeight w:val="340"/>
        </w:trPr>
        <w:tc>
          <w:tcPr>
            <w:tcW w:w="3094" w:type="dxa"/>
          </w:tcPr>
          <w:p w14:paraId="7848D5A3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Προσωπικό:</w:t>
            </w:r>
          </w:p>
        </w:tc>
        <w:tc>
          <w:tcPr>
            <w:tcW w:w="6761" w:type="dxa"/>
            <w:gridSpan w:val="2"/>
          </w:tcPr>
          <w:p w14:paraId="1D38BB03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4</w:t>
            </w:r>
          </w:p>
        </w:tc>
      </w:tr>
      <w:tr w:rsidR="008E4013" w:rsidRPr="000A3771" w14:paraId="29AEB8B1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5ACDF14B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ΙΣΤΟΡΙΚΟ</w:t>
            </w:r>
          </w:p>
        </w:tc>
      </w:tr>
      <w:tr w:rsidR="008E4013" w:rsidRPr="000A3771" w14:paraId="67E3C7CA" w14:textId="77777777" w:rsidTr="000A3771">
        <w:trPr>
          <w:trHeight w:val="340"/>
        </w:trPr>
        <w:tc>
          <w:tcPr>
            <w:tcW w:w="3094" w:type="dxa"/>
          </w:tcPr>
          <w:p w14:paraId="2EF02E1A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Ίδρυση / Εταιρικά Γεγονότα:</w:t>
            </w:r>
          </w:p>
        </w:tc>
        <w:tc>
          <w:tcPr>
            <w:tcW w:w="6761" w:type="dxa"/>
            <w:gridSpan w:val="2"/>
          </w:tcPr>
          <w:p w14:paraId="4F256014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w w:val="95"/>
                <w:lang w:val="el-GR"/>
              </w:rPr>
              <w:t>Ιδρ</w:t>
            </w:r>
            <w:r w:rsidRPr="000A3771">
              <w:rPr>
                <w:rFonts w:cs="Tahoma"/>
                <w:w w:val="95"/>
              </w:rPr>
              <w:t>ύθηκε</w:t>
            </w:r>
            <w:proofErr w:type="spellEnd"/>
            <w:r w:rsidRPr="000A3771">
              <w:rPr>
                <w:rFonts w:cs="Tahoma"/>
                <w:w w:val="95"/>
              </w:rPr>
              <w:t xml:space="preserve"> </w:t>
            </w:r>
            <w:proofErr w:type="spellStart"/>
            <w:r w:rsidRPr="000A3771">
              <w:rPr>
                <w:rFonts w:cs="Tahoma"/>
                <w:w w:val="95"/>
              </w:rPr>
              <w:t>το</w:t>
            </w:r>
            <w:proofErr w:type="spellEnd"/>
            <w:r w:rsidRPr="000A3771">
              <w:rPr>
                <w:rFonts w:cs="Tahoma"/>
                <w:w w:val="95"/>
              </w:rPr>
              <w:t xml:space="preserve"> 1991.</w:t>
            </w:r>
          </w:p>
        </w:tc>
      </w:tr>
      <w:tr w:rsidR="008E4013" w:rsidRPr="000A3771" w14:paraId="1757E4A5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28747922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8E4013" w:rsidRPr="000A3771" w14:paraId="60C360A9" w14:textId="77777777" w:rsidTr="000A3771">
        <w:trPr>
          <w:trHeight w:val="340"/>
        </w:trPr>
        <w:tc>
          <w:tcPr>
            <w:tcW w:w="3094" w:type="dxa"/>
          </w:tcPr>
          <w:p w14:paraId="21EB58DF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5CBD2F10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proofErr w:type="spellStart"/>
            <w:r w:rsidRPr="000A3771">
              <w:rPr>
                <w:rFonts w:cs="Tahoma"/>
                <w:w w:val="95"/>
                <w:lang w:val="el-GR"/>
              </w:rPr>
              <w:t>Περικλέους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 24, Τ.Κ. 551-34, Καλαμαριά, Θεσσαλονίκη.</w:t>
            </w:r>
          </w:p>
        </w:tc>
      </w:tr>
      <w:tr w:rsidR="008E4013" w:rsidRPr="000A3771" w14:paraId="2EF3E6C8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42602A28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7E3E168C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2310433331</w:t>
            </w:r>
          </w:p>
        </w:tc>
      </w:tr>
      <w:tr w:rsidR="008E4013" w:rsidRPr="000A3771" w14:paraId="2D3F9154" w14:textId="77777777" w:rsidTr="000A3771">
        <w:trPr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5DE94C1D" w14:textId="5402C748" w:rsidR="008E4013" w:rsidRPr="000A3771" w:rsidRDefault="008E4013" w:rsidP="000A3771">
            <w:pPr>
              <w:spacing w:line="276" w:lineRule="auto"/>
              <w:rPr>
                <w:rFonts w:cs="Tahoma"/>
                <w:color w:val="FF0000"/>
                <w:w w:val="95"/>
                <w:lang w:val="el-GR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ΤΖΟΝΣΟΝ, Σ. Κ., ΕΛΛΑΣ Ε.Π.Ε.</w:t>
            </w:r>
          </w:p>
        </w:tc>
        <w:tc>
          <w:tcPr>
            <w:tcW w:w="2829" w:type="dxa"/>
            <w:shd w:val="clear" w:color="auto" w:fill="F7CAAC"/>
          </w:tcPr>
          <w:p w14:paraId="5A19DCFC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7524600</w:t>
            </w:r>
          </w:p>
        </w:tc>
      </w:tr>
      <w:tr w:rsidR="008E4013" w:rsidRPr="000A3771" w14:paraId="5E2A5B03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7AB71EED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8E4013" w:rsidRPr="000A3771" w14:paraId="56FAF7A1" w14:textId="77777777" w:rsidTr="000A3771">
        <w:trPr>
          <w:trHeight w:val="340"/>
        </w:trPr>
        <w:tc>
          <w:tcPr>
            <w:tcW w:w="3094" w:type="dxa"/>
          </w:tcPr>
          <w:p w14:paraId="19F2781B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05F65A83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>Εισαγωγές και χονδρικό εμπόριο απορρυπαντικών, αποσμητικών χώρου, στιλβωτικών και εντομοκτόνων.</w:t>
            </w:r>
          </w:p>
        </w:tc>
      </w:tr>
      <w:tr w:rsidR="008E4013" w:rsidRPr="000A3771" w14:paraId="1E341D3D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74FAC37C" w14:textId="77777777" w:rsidR="008E4013" w:rsidRPr="000A3771" w:rsidRDefault="008E4013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532A70BE" w14:textId="4C11FD79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color w:val="FF0000"/>
                <w:w w:val="95"/>
                <w:szCs w:val="20"/>
              </w:rPr>
            </w:pPr>
            <w:r w:rsidRPr="000A3771">
              <w:rPr>
                <w:rFonts w:cs="Tahoma"/>
                <w:w w:val="95"/>
                <w:szCs w:val="20"/>
              </w:rPr>
              <w:t xml:space="preserve">Pronto, Long Shine, Duck, Mr. Muscle 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κ</w:t>
            </w:r>
            <w:r w:rsidRPr="000A3771">
              <w:rPr>
                <w:rFonts w:cs="Tahoma"/>
                <w:w w:val="95"/>
                <w:szCs w:val="20"/>
              </w:rPr>
              <w:t>.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ά</w:t>
            </w:r>
            <w:r w:rsidRPr="000A3771">
              <w:rPr>
                <w:rFonts w:cs="Tahoma"/>
                <w:w w:val="95"/>
                <w:szCs w:val="20"/>
              </w:rPr>
              <w:t xml:space="preserve">. </w:t>
            </w:r>
          </w:p>
        </w:tc>
      </w:tr>
      <w:tr w:rsidR="008E4013" w:rsidRPr="000A3771" w14:paraId="5083394A" w14:textId="77777777" w:rsidTr="000A3771">
        <w:trPr>
          <w:trHeight w:val="340"/>
        </w:trPr>
        <w:tc>
          <w:tcPr>
            <w:tcW w:w="3094" w:type="dxa"/>
          </w:tcPr>
          <w:p w14:paraId="50527C6F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Προσωπικό:</w:t>
            </w:r>
          </w:p>
        </w:tc>
        <w:tc>
          <w:tcPr>
            <w:tcW w:w="6761" w:type="dxa"/>
            <w:gridSpan w:val="2"/>
          </w:tcPr>
          <w:p w14:paraId="077C8EE9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22 (</w:t>
            </w:r>
            <w:proofErr w:type="spellStart"/>
            <w:r w:rsidRPr="000A3771">
              <w:rPr>
                <w:rFonts w:cs="Tahoma"/>
                <w:w w:val="95"/>
              </w:rPr>
              <w:t>Icap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 </w:t>
            </w:r>
            <w:r w:rsidRPr="000A3771">
              <w:rPr>
                <w:rFonts w:cs="Tahoma"/>
                <w:w w:val="95"/>
              </w:rPr>
              <w:t>Database</w:t>
            </w:r>
            <w:r w:rsidRPr="000A3771">
              <w:rPr>
                <w:rFonts w:cs="Tahoma"/>
                <w:w w:val="95"/>
                <w:lang w:val="el-GR"/>
              </w:rPr>
              <w:t>)</w:t>
            </w:r>
          </w:p>
        </w:tc>
      </w:tr>
      <w:tr w:rsidR="008E4013" w:rsidRPr="000A3771" w14:paraId="36941633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5539B202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Λοιπά Στοιχεία:</w:t>
            </w:r>
          </w:p>
        </w:tc>
        <w:tc>
          <w:tcPr>
            <w:tcW w:w="6761" w:type="dxa"/>
            <w:gridSpan w:val="2"/>
          </w:tcPr>
          <w:p w14:paraId="216EE6AC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</w:p>
        </w:tc>
      </w:tr>
      <w:tr w:rsidR="008E4013" w:rsidRPr="000A3771" w14:paraId="10BC0240" w14:textId="77777777" w:rsidTr="000A3771">
        <w:trPr>
          <w:trHeight w:val="340"/>
        </w:trPr>
        <w:tc>
          <w:tcPr>
            <w:tcW w:w="9855" w:type="dxa"/>
            <w:gridSpan w:val="3"/>
          </w:tcPr>
          <w:p w14:paraId="6A246177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ΟΙΚΟΝΟΜΙΚΑ ΣΤΟΙΧΕΙΑ</w:t>
            </w:r>
          </w:p>
        </w:tc>
      </w:tr>
      <w:tr w:rsidR="008E4013" w:rsidRPr="000A3771" w14:paraId="3559A3F9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17AF19EF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Κύκλος Εργασιών 2020 (€):</w:t>
            </w:r>
          </w:p>
        </w:tc>
        <w:tc>
          <w:tcPr>
            <w:tcW w:w="6761" w:type="dxa"/>
            <w:gridSpan w:val="2"/>
          </w:tcPr>
          <w:p w14:paraId="3382A0A5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17.358.047</w:t>
            </w:r>
          </w:p>
        </w:tc>
      </w:tr>
      <w:tr w:rsidR="008E4013" w:rsidRPr="000A3771" w14:paraId="192C15FA" w14:textId="77777777" w:rsidTr="000A3771">
        <w:trPr>
          <w:trHeight w:val="340"/>
        </w:trPr>
        <w:tc>
          <w:tcPr>
            <w:tcW w:w="9855" w:type="dxa"/>
            <w:gridSpan w:val="3"/>
          </w:tcPr>
          <w:p w14:paraId="4AF44C9E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ΙΣΤΟΡΙΚΟ</w:t>
            </w:r>
          </w:p>
        </w:tc>
      </w:tr>
      <w:tr w:rsidR="008E4013" w:rsidRPr="000A3771" w14:paraId="6F151FE6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4B53E3B9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 xml:space="preserve">Ίδρυση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6C540A1E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color w:val="000000"/>
                <w:w w:val="95"/>
                <w:szCs w:val="20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Ιδρύθηκε το 2008. Προήλθε από τη μετατροπή της εταιρείας Σ. Κ. Τζόνσον Ελλάς ΑΕ η οποία ιδρύθηκε το 2004 από μετατροπή της Σ. Κ. Τζόνσον &amp; Υιός Ελλάς ΕΠΕ (ιδρυθείσα το 1965). </w:t>
            </w:r>
          </w:p>
        </w:tc>
      </w:tr>
      <w:tr w:rsidR="008E4013" w:rsidRPr="000A3771" w14:paraId="76DDFDFB" w14:textId="77777777" w:rsidTr="000A3771">
        <w:trPr>
          <w:trHeight w:val="340"/>
        </w:trPr>
        <w:tc>
          <w:tcPr>
            <w:tcW w:w="9855" w:type="dxa"/>
            <w:gridSpan w:val="3"/>
          </w:tcPr>
          <w:p w14:paraId="1875B644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ΣΤΟΙΧΕΙΑ ΕΠΙΚΟΙΝΩΝΙΑΣ</w:t>
            </w:r>
          </w:p>
        </w:tc>
      </w:tr>
      <w:tr w:rsidR="008E4013" w:rsidRPr="000A3771" w14:paraId="55756AE2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3D6577A0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Διεύθυνση</w:t>
            </w:r>
            <w:proofErr w:type="spellEnd"/>
            <w:r w:rsidRPr="000A3771">
              <w:rPr>
                <w:rFonts w:cs="Tahoma"/>
                <w:b/>
                <w:w w:val="95"/>
              </w:rPr>
              <w:t>:</w:t>
            </w:r>
          </w:p>
        </w:tc>
        <w:tc>
          <w:tcPr>
            <w:tcW w:w="6761" w:type="dxa"/>
            <w:gridSpan w:val="2"/>
          </w:tcPr>
          <w:p w14:paraId="78AB0F43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>Φραγκοκλησιάς 7, Τ.Κ. 151-25, Μαρούσι, Αττική.</w:t>
            </w:r>
          </w:p>
        </w:tc>
      </w:tr>
      <w:tr w:rsidR="008E4013" w:rsidRPr="000A3771" w14:paraId="7071189B" w14:textId="77777777" w:rsidTr="000A3771">
        <w:trPr>
          <w:trHeight w:val="340"/>
        </w:trPr>
        <w:tc>
          <w:tcPr>
            <w:tcW w:w="3094" w:type="dxa"/>
          </w:tcPr>
          <w:p w14:paraId="14924F86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Τηλέφωνo</w:t>
            </w:r>
            <w:proofErr w:type="spellEnd"/>
            <w:r w:rsidRPr="000A3771">
              <w:rPr>
                <w:rFonts w:cs="Tahoma"/>
                <w:b/>
                <w:w w:val="95"/>
              </w:rPr>
              <w:t>, site</w:t>
            </w:r>
          </w:p>
        </w:tc>
        <w:tc>
          <w:tcPr>
            <w:tcW w:w="6761" w:type="dxa"/>
            <w:gridSpan w:val="2"/>
          </w:tcPr>
          <w:p w14:paraId="4C017EFA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2103448000</w:t>
            </w:r>
            <w:r w:rsidRPr="000A3771">
              <w:rPr>
                <w:rFonts w:cs="Tahoma"/>
                <w:w w:val="95"/>
              </w:rPr>
              <w:br/>
              <w:t>www.scjohnson.com</w:t>
            </w:r>
          </w:p>
        </w:tc>
      </w:tr>
      <w:tr w:rsidR="008E4013" w:rsidRPr="000A3771" w14:paraId="5121DA2C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7026" w:type="dxa"/>
            <w:gridSpan w:val="2"/>
            <w:shd w:val="clear" w:color="auto" w:fill="F7CAAC"/>
          </w:tcPr>
          <w:p w14:paraId="3DC9DFB4" w14:textId="08A141AE" w:rsidR="008E4013" w:rsidRPr="000A3771" w:rsidRDefault="008E4013" w:rsidP="000A3771">
            <w:pPr>
              <w:spacing w:line="276" w:lineRule="auto"/>
              <w:rPr>
                <w:rFonts w:cs="Tahoma"/>
                <w:color w:val="FF0000"/>
                <w:w w:val="95"/>
                <w:lang w:val="el-GR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  <w:lang w:val="el-GR"/>
              </w:rPr>
              <w:t>ΧΗΜΙΚΑ ΠΡΟΙΟΝΤΑ - ΑΠΟΡΡΥΠΑΝΤΙΚΑ Δ. ΠΑΠΑΜΙΧΑΗΛ &amp; ΣΙΑ Ε.Ε.</w:t>
            </w:r>
          </w:p>
        </w:tc>
        <w:tc>
          <w:tcPr>
            <w:tcW w:w="2829" w:type="dxa"/>
            <w:shd w:val="clear" w:color="auto" w:fill="F7CAAC"/>
          </w:tcPr>
          <w:p w14:paraId="0497DDBA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color w:val="771719"/>
                <w:w w:val="95"/>
                <w:sz w:val="22"/>
              </w:rPr>
              <w:t>ICAP CODE: 151633</w:t>
            </w:r>
          </w:p>
        </w:tc>
      </w:tr>
      <w:tr w:rsidR="008E4013" w:rsidRPr="000A3771" w14:paraId="2CF2D708" w14:textId="77777777" w:rsidTr="000A3771">
        <w:trPr>
          <w:trHeight w:val="340"/>
        </w:trPr>
        <w:tc>
          <w:tcPr>
            <w:tcW w:w="9855" w:type="dxa"/>
            <w:gridSpan w:val="3"/>
          </w:tcPr>
          <w:p w14:paraId="1ABBAD44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ΕΜΠΟΡΙΚΑ ΣΤΟΙΧΕΙΑ</w:t>
            </w:r>
          </w:p>
        </w:tc>
      </w:tr>
      <w:tr w:rsidR="008E4013" w:rsidRPr="000A3771" w14:paraId="6178F39A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7B3012C3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lastRenderedPageBreak/>
              <w:t>Δρ</w:t>
            </w:r>
            <w:proofErr w:type="spellEnd"/>
            <w:r w:rsidRPr="000A3771">
              <w:rPr>
                <w:rFonts w:cs="Tahoma"/>
                <w:b/>
                <w:w w:val="95"/>
              </w:rPr>
              <w:t>αστηριότητα:</w:t>
            </w:r>
          </w:p>
        </w:tc>
        <w:tc>
          <w:tcPr>
            <w:tcW w:w="6761" w:type="dxa"/>
            <w:gridSpan w:val="2"/>
          </w:tcPr>
          <w:p w14:paraId="7E4CC044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Παραγωγή (κυρίως φασόν για τρίτους) απορρυπαντικών και καλλυντικών. Εισαγωγές και εμπόριο χαρτικών </w:t>
            </w:r>
            <w:r w:rsidRPr="000A3771">
              <w:rPr>
                <w:rFonts w:cs="Tahoma"/>
                <w:w w:val="95"/>
                <w:szCs w:val="20"/>
              </w:rPr>
              <w:t>tissue</w:t>
            </w:r>
            <w:r w:rsidRPr="000A3771">
              <w:rPr>
                <w:rFonts w:cs="Tahoma"/>
                <w:w w:val="95"/>
                <w:szCs w:val="20"/>
                <w:lang w:val="el-GR"/>
              </w:rPr>
              <w:t>, ειδών καθαρισμού και οικιακής χρήσης.</w:t>
            </w:r>
          </w:p>
        </w:tc>
      </w:tr>
      <w:tr w:rsidR="008E4013" w:rsidRPr="000A3771" w14:paraId="0DF8E17A" w14:textId="77777777" w:rsidTr="000A3771">
        <w:trPr>
          <w:trHeight w:val="340"/>
        </w:trPr>
        <w:tc>
          <w:tcPr>
            <w:tcW w:w="3094" w:type="dxa"/>
          </w:tcPr>
          <w:p w14:paraId="7826415F" w14:textId="77777777" w:rsidR="008E4013" w:rsidRPr="000A3771" w:rsidRDefault="008E4013" w:rsidP="000A3771">
            <w:pPr>
              <w:spacing w:line="276" w:lineRule="auto"/>
              <w:rPr>
                <w:rFonts w:cs="Tahoma"/>
                <w:b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Εμπορικά Σήματα:</w:t>
            </w:r>
          </w:p>
        </w:tc>
        <w:tc>
          <w:tcPr>
            <w:tcW w:w="6761" w:type="dxa"/>
            <w:gridSpan w:val="2"/>
          </w:tcPr>
          <w:p w14:paraId="6EA6BEF6" w14:textId="65ADF1C5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color w:val="FF0000"/>
                <w:w w:val="95"/>
                <w:szCs w:val="20"/>
              </w:rPr>
            </w:pPr>
            <w:r w:rsidRPr="000A3771">
              <w:rPr>
                <w:rFonts w:cs="Tahoma"/>
                <w:w w:val="95"/>
                <w:szCs w:val="20"/>
              </w:rPr>
              <w:t>Velvet</w:t>
            </w:r>
          </w:p>
        </w:tc>
      </w:tr>
      <w:tr w:rsidR="008E4013" w:rsidRPr="000A3771" w14:paraId="091761AB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1FEEAD69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Προσω</w:t>
            </w:r>
            <w:proofErr w:type="spellEnd"/>
            <w:r w:rsidRPr="000A3771">
              <w:rPr>
                <w:rFonts w:cs="Tahoma"/>
                <w:b/>
                <w:w w:val="95"/>
              </w:rPr>
              <w:t>πικό:</w:t>
            </w:r>
          </w:p>
        </w:tc>
        <w:tc>
          <w:tcPr>
            <w:tcW w:w="6761" w:type="dxa"/>
            <w:gridSpan w:val="2"/>
          </w:tcPr>
          <w:p w14:paraId="227F4F71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</w:rPr>
              <w:t>59</w:t>
            </w:r>
            <w:r w:rsidRPr="000A3771">
              <w:rPr>
                <w:rFonts w:cs="Tahoma"/>
                <w:w w:val="95"/>
                <w:lang w:val="el-GR"/>
              </w:rPr>
              <w:t xml:space="preserve"> (</w:t>
            </w:r>
            <w:proofErr w:type="spellStart"/>
            <w:r w:rsidRPr="000A3771">
              <w:rPr>
                <w:rFonts w:cs="Tahoma"/>
                <w:w w:val="95"/>
              </w:rPr>
              <w:t>Icap</w:t>
            </w:r>
            <w:proofErr w:type="spellEnd"/>
            <w:r w:rsidRPr="000A3771">
              <w:rPr>
                <w:rFonts w:cs="Tahoma"/>
                <w:w w:val="95"/>
              </w:rPr>
              <w:t xml:space="preserve"> Database)</w:t>
            </w:r>
          </w:p>
        </w:tc>
      </w:tr>
      <w:tr w:rsidR="008E4013" w:rsidRPr="000A3771" w14:paraId="27032016" w14:textId="77777777" w:rsidTr="000A3771">
        <w:trPr>
          <w:trHeight w:val="340"/>
        </w:trPr>
        <w:tc>
          <w:tcPr>
            <w:tcW w:w="3094" w:type="dxa"/>
          </w:tcPr>
          <w:p w14:paraId="610A98C3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Λοι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πά </w:t>
            </w:r>
            <w:proofErr w:type="spellStart"/>
            <w:r w:rsidRPr="000A3771">
              <w:rPr>
                <w:rFonts w:cs="Tahoma"/>
                <w:b/>
                <w:w w:val="95"/>
              </w:rPr>
              <w:t>Στοιχεί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6E936128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szCs w:val="20"/>
                <w:lang w:val="el-GR"/>
              </w:rPr>
              <w:t xml:space="preserve">Ο μεγαλύτερος όγκος της παραγωγής της αφορά τα μαλακτικά και απορρυπαντικά οικιακού καθαρισμού. Είναι συγγενής εταιρεία με την </w:t>
            </w:r>
            <w:proofErr w:type="spellStart"/>
            <w:r w:rsidRPr="000A3771">
              <w:rPr>
                <w:rFonts w:cs="Tahoma"/>
                <w:w w:val="95"/>
                <w:szCs w:val="20"/>
              </w:rPr>
              <w:t>Nilo</w:t>
            </w:r>
            <w:proofErr w:type="spellEnd"/>
            <w:r w:rsidRPr="000A3771">
              <w:rPr>
                <w:rFonts w:cs="Tahoma"/>
                <w:w w:val="95"/>
                <w:szCs w:val="20"/>
                <w:lang w:val="el-GR"/>
              </w:rPr>
              <w:t xml:space="preserve"> Α.Β.Ε.Ε., που δραστηριοποιείται στον ίδιο κλάδο.</w:t>
            </w:r>
          </w:p>
        </w:tc>
      </w:tr>
      <w:tr w:rsidR="008E4013" w:rsidRPr="000A3771" w14:paraId="24435D92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3DF2BCD7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</w:rPr>
            </w:pPr>
            <w:r w:rsidRPr="000A3771">
              <w:rPr>
                <w:rFonts w:cs="Tahoma"/>
                <w:b/>
                <w:w w:val="95"/>
              </w:rPr>
              <w:t>ΙΣΤΟΡΙΚΟ</w:t>
            </w:r>
          </w:p>
        </w:tc>
      </w:tr>
      <w:tr w:rsidR="008E4013" w:rsidRPr="000A3771" w14:paraId="62DB9050" w14:textId="77777777" w:rsidTr="000A3771">
        <w:trPr>
          <w:trHeight w:val="340"/>
        </w:trPr>
        <w:tc>
          <w:tcPr>
            <w:tcW w:w="3094" w:type="dxa"/>
          </w:tcPr>
          <w:p w14:paraId="47697F3B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proofErr w:type="spellStart"/>
            <w:r w:rsidRPr="000A3771">
              <w:rPr>
                <w:rFonts w:cs="Tahoma"/>
                <w:b/>
                <w:w w:val="95"/>
              </w:rPr>
              <w:t>Ίδρυση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 / </w:t>
            </w:r>
            <w:proofErr w:type="spellStart"/>
            <w:r w:rsidRPr="000A3771">
              <w:rPr>
                <w:rFonts w:cs="Tahoma"/>
                <w:b/>
                <w:w w:val="95"/>
              </w:rPr>
              <w:t>Ετ</w:t>
            </w:r>
            <w:proofErr w:type="spellEnd"/>
            <w:r w:rsidRPr="000A3771">
              <w:rPr>
                <w:rFonts w:cs="Tahoma"/>
                <w:b/>
                <w:w w:val="95"/>
              </w:rPr>
              <w:t xml:space="preserve">αιρικά </w:t>
            </w:r>
            <w:proofErr w:type="spellStart"/>
            <w:r w:rsidRPr="000A3771">
              <w:rPr>
                <w:rFonts w:cs="Tahoma"/>
                <w:b/>
                <w:w w:val="95"/>
              </w:rPr>
              <w:t>Γεγονότ</w:t>
            </w:r>
            <w:proofErr w:type="spellEnd"/>
            <w:r w:rsidRPr="000A3771">
              <w:rPr>
                <w:rFonts w:cs="Tahoma"/>
                <w:b/>
                <w:w w:val="95"/>
              </w:rPr>
              <w:t>α:</w:t>
            </w:r>
          </w:p>
        </w:tc>
        <w:tc>
          <w:tcPr>
            <w:tcW w:w="6761" w:type="dxa"/>
            <w:gridSpan w:val="2"/>
          </w:tcPr>
          <w:p w14:paraId="3542E86E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w w:val="95"/>
                <w:lang w:val="el-GR"/>
              </w:rPr>
              <w:t xml:space="preserve">Ιδρύθηκε το 1973 για να συνεχίσει τις εργασίες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ατομίκης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 επιχείρησης, που προϋπήρχε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απο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 το 1970. Η εταιρεία συστάθηκε ως Δ. ΠΑΠΑΜΙΧΑΗΛ &amp; ΣΙΑ Ε.Ε. «ΝΕΙΛΟ» και το 1986 άλλαξε σε ΧΗΜΙΚΑ ΠΡΟΪΟΝΤΑ – ΑΠΟΡΡΥΠΑΝΤΙΚΑ Δ. ΠΑΠΑΜΙΧΑΗΛ &amp; ΣΙΑ Ε.Ε.</w:t>
            </w:r>
          </w:p>
        </w:tc>
      </w:tr>
      <w:tr w:rsidR="008E4013" w:rsidRPr="000A3771" w14:paraId="4B345783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855" w:type="dxa"/>
            <w:gridSpan w:val="3"/>
          </w:tcPr>
          <w:p w14:paraId="1C3C2A6D" w14:textId="77777777" w:rsidR="008E4013" w:rsidRPr="000A3771" w:rsidRDefault="008E4013" w:rsidP="000A3771">
            <w:pPr>
              <w:spacing w:line="276" w:lineRule="auto"/>
              <w:jc w:val="center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ΣΤΟΙΧΕΙΑ ΕΠΙΚΟΙΝΩΝΙΑΣ</w:t>
            </w:r>
          </w:p>
        </w:tc>
      </w:tr>
      <w:tr w:rsidR="008E4013" w:rsidRPr="000A3771" w14:paraId="10FE8CA2" w14:textId="77777777" w:rsidTr="000A3771">
        <w:trPr>
          <w:trHeight w:val="340"/>
        </w:trPr>
        <w:tc>
          <w:tcPr>
            <w:tcW w:w="3094" w:type="dxa"/>
          </w:tcPr>
          <w:p w14:paraId="320E141B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b/>
                <w:w w:val="95"/>
                <w:lang w:val="el-GR"/>
              </w:rPr>
              <w:t>Διεύθυνση:</w:t>
            </w:r>
          </w:p>
        </w:tc>
        <w:tc>
          <w:tcPr>
            <w:tcW w:w="6761" w:type="dxa"/>
            <w:gridSpan w:val="2"/>
          </w:tcPr>
          <w:p w14:paraId="61262FA4" w14:textId="77777777" w:rsidR="008E4013" w:rsidRPr="000A3771" w:rsidRDefault="008E4013" w:rsidP="000A3771">
            <w:pPr>
              <w:spacing w:line="276" w:lineRule="auto"/>
              <w:jc w:val="both"/>
              <w:rPr>
                <w:rFonts w:cs="Tahoma"/>
                <w:w w:val="95"/>
                <w:lang w:val="el-GR"/>
              </w:rPr>
            </w:pPr>
            <w:proofErr w:type="spellStart"/>
            <w:r w:rsidRPr="000A3771">
              <w:rPr>
                <w:rFonts w:cs="Tahoma"/>
                <w:w w:val="95"/>
                <w:lang w:val="el-GR"/>
              </w:rPr>
              <w:t>Ασπρόγια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Διμηνίου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, </w:t>
            </w:r>
            <w:proofErr w:type="spellStart"/>
            <w:r w:rsidRPr="000A3771">
              <w:rPr>
                <w:rFonts w:cs="Tahoma"/>
                <w:w w:val="95"/>
                <w:lang w:val="el-GR"/>
              </w:rPr>
              <w:t>Οπισθεν</w:t>
            </w:r>
            <w:proofErr w:type="spellEnd"/>
            <w:r w:rsidRPr="000A3771">
              <w:rPr>
                <w:rFonts w:cs="Tahoma"/>
                <w:w w:val="95"/>
                <w:lang w:val="el-GR"/>
              </w:rPr>
              <w:t xml:space="preserve"> ΒΙ.ΠΕ., Τ.Κ. 385-00, Βόλος, Μαγνησία.</w:t>
            </w:r>
          </w:p>
        </w:tc>
      </w:tr>
      <w:tr w:rsidR="008E4013" w:rsidRPr="000A3771" w14:paraId="754166BD" w14:textId="77777777" w:rsidTr="000A3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094" w:type="dxa"/>
          </w:tcPr>
          <w:p w14:paraId="1065E577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proofErr w:type="spellStart"/>
            <w:r w:rsidRPr="000A3771">
              <w:rPr>
                <w:rFonts w:cs="Tahoma"/>
                <w:b/>
                <w:w w:val="95"/>
                <w:lang w:val="el-GR"/>
              </w:rPr>
              <w:t>Τηλέφων</w:t>
            </w:r>
            <w:proofErr w:type="spellEnd"/>
            <w:r w:rsidRPr="000A3771">
              <w:rPr>
                <w:rFonts w:cs="Tahoma"/>
                <w:b/>
                <w:w w:val="95"/>
              </w:rPr>
              <w:t>o</w:t>
            </w:r>
            <w:r w:rsidRPr="000A3771">
              <w:rPr>
                <w:rFonts w:cs="Tahoma"/>
                <w:b/>
                <w:w w:val="95"/>
                <w:lang w:val="el-GR"/>
              </w:rPr>
              <w:t xml:space="preserve">, </w:t>
            </w:r>
            <w:r w:rsidRPr="000A3771">
              <w:rPr>
                <w:rFonts w:cs="Tahoma"/>
                <w:b/>
                <w:w w:val="95"/>
              </w:rPr>
              <w:t>site</w:t>
            </w:r>
          </w:p>
        </w:tc>
        <w:tc>
          <w:tcPr>
            <w:tcW w:w="6761" w:type="dxa"/>
            <w:gridSpan w:val="2"/>
          </w:tcPr>
          <w:p w14:paraId="3020CC11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</w:rPr>
            </w:pPr>
            <w:r w:rsidRPr="000A3771">
              <w:rPr>
                <w:rFonts w:cs="Tahoma"/>
                <w:w w:val="95"/>
                <w:lang w:val="el-GR"/>
              </w:rPr>
              <w:t>2421095528-</w:t>
            </w:r>
            <w:r w:rsidRPr="000A3771">
              <w:rPr>
                <w:rFonts w:cs="Tahoma"/>
                <w:w w:val="95"/>
              </w:rPr>
              <w:t>9</w:t>
            </w:r>
            <w:r w:rsidRPr="000A3771">
              <w:rPr>
                <w:rFonts w:cs="Tahoma"/>
                <w:w w:val="95"/>
              </w:rPr>
              <w:br/>
              <w:t>www.nilo.gr</w:t>
            </w:r>
          </w:p>
        </w:tc>
      </w:tr>
      <w:tr w:rsidR="008E4013" w:rsidRPr="000A3771" w14:paraId="76D79B9C" w14:textId="77777777" w:rsidTr="000A3771">
        <w:trPr>
          <w:trHeight w:val="567"/>
        </w:trPr>
        <w:tc>
          <w:tcPr>
            <w:tcW w:w="9855" w:type="dxa"/>
            <w:gridSpan w:val="3"/>
          </w:tcPr>
          <w:p w14:paraId="690F5433" w14:textId="77777777" w:rsidR="008E4013" w:rsidRPr="000A3771" w:rsidRDefault="008E4013" w:rsidP="000A3771">
            <w:pPr>
              <w:spacing w:line="276" w:lineRule="auto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i/>
                <w:w w:val="95"/>
                <w:sz w:val="18"/>
                <w:lang w:val="el-GR"/>
              </w:rPr>
              <w:t>Μ.Δ.: Μη Διαθέσιμο</w:t>
            </w:r>
          </w:p>
          <w:p w14:paraId="0C1E05F7" w14:textId="77777777" w:rsidR="008E4013" w:rsidRPr="000A3771" w:rsidRDefault="008E4013" w:rsidP="000A3771">
            <w:pPr>
              <w:spacing w:line="276" w:lineRule="auto"/>
              <w:jc w:val="right"/>
              <w:rPr>
                <w:rFonts w:cs="Tahoma"/>
                <w:w w:val="95"/>
                <w:lang w:val="el-GR"/>
              </w:rPr>
            </w:pPr>
            <w:r w:rsidRPr="000A3771">
              <w:rPr>
                <w:rFonts w:cs="Tahoma"/>
                <w:i/>
                <w:w w:val="95"/>
                <w:sz w:val="18"/>
                <w:lang w:val="el-GR"/>
              </w:rPr>
              <w:t xml:space="preserve">Πηγή: </w:t>
            </w:r>
            <w:r w:rsidRPr="000A3771">
              <w:rPr>
                <w:rFonts w:cs="Tahoma"/>
                <w:i/>
                <w:w w:val="95"/>
                <w:sz w:val="18"/>
              </w:rPr>
              <w:t>ICAP</w:t>
            </w:r>
            <w:r w:rsidRPr="000A3771">
              <w:rPr>
                <w:rFonts w:cs="Tahoma"/>
                <w:i/>
                <w:w w:val="95"/>
                <w:sz w:val="18"/>
                <w:lang w:val="el-GR"/>
              </w:rPr>
              <w:t xml:space="preserve"> Α.Ε.</w:t>
            </w:r>
          </w:p>
        </w:tc>
      </w:tr>
    </w:tbl>
    <w:p w14:paraId="4879A96E" w14:textId="77777777" w:rsidR="00CB29A4" w:rsidRPr="00CB29A4" w:rsidRDefault="00CB29A4">
      <w:pPr>
        <w:rPr>
          <w:lang w:val="el-GR"/>
        </w:rPr>
      </w:pPr>
    </w:p>
    <w:sectPr w:rsidR="00CB29A4" w:rsidRPr="00CB29A4" w:rsidSect="000A3771">
      <w:headerReference w:type="default" r:id="rId9"/>
      <w:footerReference w:type="default" r:id="rId10"/>
      <w:pgSz w:w="11907" w:h="16840" w:code="9"/>
      <w:pgMar w:top="851" w:right="1021" w:bottom="851" w:left="1021" w:header="851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83858" w14:textId="77777777" w:rsidR="000B5895" w:rsidRDefault="000B5895" w:rsidP="00837AD5">
      <w:pPr>
        <w:spacing w:after="0" w:line="240" w:lineRule="auto"/>
      </w:pPr>
      <w:r>
        <w:separator/>
      </w:r>
    </w:p>
  </w:endnote>
  <w:endnote w:type="continuationSeparator" w:id="0">
    <w:p w14:paraId="3716D18B" w14:textId="77777777" w:rsidR="000B5895" w:rsidRDefault="000B5895" w:rsidP="00837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F Textbook Light">
    <w:altName w:val="Franklin Gothic Medium Cond"/>
    <w:panose1 w:val="00000000000000000000"/>
    <w:charset w:val="00"/>
    <w:family w:val="modern"/>
    <w:notTrueType/>
    <w:pitch w:val="variable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F0AF9" w14:textId="77777777" w:rsidR="000A3771" w:rsidRPr="003101F6" w:rsidRDefault="000A3771" w:rsidP="000A3771">
    <w:pPr>
      <w:tabs>
        <w:tab w:val="center" w:pos="4153"/>
        <w:tab w:val="right" w:pos="8306"/>
      </w:tabs>
      <w:rPr>
        <w:rFonts w:ascii="PF Textbook Light" w:eastAsia="Times New Roman" w:hAnsi="PF Textbook Light" w:cs="Times New Roman"/>
        <w:sz w:val="2"/>
        <w:szCs w:val="2"/>
      </w:rPr>
    </w:pPr>
    <w:r w:rsidRPr="003101F6">
      <w:rPr>
        <w:rFonts w:ascii="PF Textbook Light" w:eastAsia="Times New Roman" w:hAnsi="PF Textbook Light" w:cs="Times New Roman"/>
        <w:b/>
        <w:noProof/>
        <w:color w:val="FFFFFF" w:themeColor="background1"/>
        <w:lang w:eastAsia="el-G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114B969" wp14:editId="4319F1DF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10260965</wp:posOffset>
                  </wp:positionV>
                </mc:Fallback>
              </mc:AlternateContent>
              <wp:extent cx="495300" cy="320040"/>
              <wp:effectExtent l="0" t="0" r="0" b="3810"/>
              <wp:wrapSquare wrapText="bothSides"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95300" cy="32004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65000"/>
                        </a:sysClr>
                      </a:solidFill>
                      <a:ln w="381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8304046" w14:textId="77777777" w:rsidR="000A3771" w:rsidRPr="000A3771" w:rsidRDefault="000A3771" w:rsidP="000A3771">
                          <w:pPr>
                            <w:jc w:val="right"/>
                            <w:rPr>
                              <w:rFonts w:ascii="Tahoma" w:hAnsi="Tahoma" w:cs="Tahoma"/>
                              <w:b/>
                              <w:noProof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r w:rsidRPr="000A3771">
                            <w:rPr>
                              <w:rFonts w:ascii="Tahoma" w:hAnsi="Tahoma" w:cs="Tahoma"/>
                              <w:b/>
                              <w:noProof/>
                              <w:color w:val="FFFFFF" w:themeColor="background1"/>
                              <w:sz w:val="21"/>
                              <w:szCs w:val="21"/>
                            </w:rPr>
                            <w:fldChar w:fldCharType="begin"/>
                          </w:r>
                          <w:r w:rsidRPr="000A3771">
                            <w:rPr>
                              <w:rFonts w:ascii="Tahoma" w:hAnsi="Tahoma" w:cs="Tahoma"/>
                              <w:b/>
                              <w:noProof/>
                              <w:color w:val="FFFFFF" w:themeColor="background1"/>
                              <w:sz w:val="21"/>
                              <w:szCs w:val="21"/>
                            </w:rPr>
                            <w:instrText xml:space="preserve"> PAGE   \* MERGEFORMAT </w:instrText>
                          </w:r>
                          <w:r w:rsidRPr="000A3771">
                            <w:rPr>
                              <w:rFonts w:ascii="Tahoma" w:hAnsi="Tahoma" w:cs="Tahoma"/>
                              <w:b/>
                              <w:noProof/>
                              <w:color w:val="FFFFFF" w:themeColor="background1"/>
                              <w:sz w:val="21"/>
                              <w:szCs w:val="21"/>
                            </w:rPr>
                            <w:fldChar w:fldCharType="separate"/>
                          </w:r>
                          <w:r w:rsidRPr="000A3771">
                            <w:rPr>
                              <w:rFonts w:ascii="Tahoma" w:hAnsi="Tahoma" w:cs="Tahoma"/>
                              <w:b/>
                              <w:noProof/>
                              <w:color w:val="FFFFFF" w:themeColor="background1"/>
                              <w:sz w:val="21"/>
                              <w:szCs w:val="21"/>
                            </w:rPr>
                            <w:t>1</w:t>
                          </w:r>
                          <w:r w:rsidRPr="000A3771">
                            <w:rPr>
                              <w:rFonts w:ascii="Tahoma" w:hAnsi="Tahoma" w:cs="Tahoma"/>
                              <w:b/>
                              <w:noProof/>
                              <w:color w:val="FFFFFF" w:themeColor="background1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14B969" id="Rectangle 18" o:spid="_x0000_s1028" style="position:absolute;margin-left:0;margin-top:0;width:39pt;height:25.2pt;z-index:251662336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" fillcolor="#a6a6a6" stroked="f" strokeweight="3pt">
              <v:textbox>
                <w:txbxContent>
                  <w:p w14:paraId="38304046" w14:textId="77777777" w:rsidR="000A3771" w:rsidRPr="000A3771" w:rsidRDefault="000A3771" w:rsidP="000A3771">
                    <w:pPr>
                      <w:jc w:val="right"/>
                      <w:rPr>
                        <w:rFonts w:ascii="Tahoma" w:hAnsi="Tahoma" w:cs="Tahoma"/>
                        <w:b/>
                        <w:noProof/>
                        <w:color w:val="FFFFFF" w:themeColor="background1"/>
                        <w:sz w:val="21"/>
                        <w:szCs w:val="21"/>
                      </w:rPr>
                    </w:pPr>
                    <w:r w:rsidRPr="000A3771">
                      <w:rPr>
                        <w:rFonts w:ascii="Tahoma" w:hAnsi="Tahoma" w:cs="Tahoma"/>
                        <w:b/>
                        <w:noProof/>
                        <w:color w:val="FFFFFF" w:themeColor="background1"/>
                        <w:sz w:val="21"/>
                        <w:szCs w:val="21"/>
                      </w:rPr>
                      <w:fldChar w:fldCharType="begin"/>
                    </w:r>
                    <w:r w:rsidRPr="000A3771">
                      <w:rPr>
                        <w:rFonts w:ascii="Tahoma" w:hAnsi="Tahoma" w:cs="Tahoma"/>
                        <w:b/>
                        <w:noProof/>
                        <w:color w:val="FFFFFF" w:themeColor="background1"/>
                        <w:sz w:val="21"/>
                        <w:szCs w:val="21"/>
                      </w:rPr>
                      <w:instrText xml:space="preserve"> PAGE   \* MERGEFORMAT </w:instrText>
                    </w:r>
                    <w:r w:rsidRPr="000A3771">
                      <w:rPr>
                        <w:rFonts w:ascii="Tahoma" w:hAnsi="Tahoma" w:cs="Tahoma"/>
                        <w:b/>
                        <w:noProof/>
                        <w:color w:val="FFFFFF" w:themeColor="background1"/>
                        <w:sz w:val="21"/>
                        <w:szCs w:val="21"/>
                      </w:rPr>
                      <w:fldChar w:fldCharType="separate"/>
                    </w:r>
                    <w:r w:rsidRPr="000A3771">
                      <w:rPr>
                        <w:rFonts w:ascii="Tahoma" w:hAnsi="Tahoma" w:cs="Tahoma"/>
                        <w:b/>
                        <w:noProof/>
                        <w:color w:val="FFFFFF" w:themeColor="background1"/>
                        <w:sz w:val="21"/>
                        <w:szCs w:val="21"/>
                      </w:rPr>
                      <w:t>1</w:t>
                    </w:r>
                    <w:r w:rsidRPr="000A3771">
                      <w:rPr>
                        <w:rFonts w:ascii="Tahoma" w:hAnsi="Tahoma" w:cs="Tahoma"/>
                        <w:b/>
                        <w:noProof/>
                        <w:color w:val="FFFFFF" w:themeColor="background1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Pr="003101F6">
      <w:rPr>
        <w:rFonts w:ascii="PF Textbook Light" w:eastAsia="Times New Roman" w:hAnsi="PF Textbook Light" w:cs="Times New Roman"/>
        <w:b/>
        <w:noProof/>
        <w:color w:val="808080" w:themeColor="background1" w:themeShade="80"/>
        <w:lang w:eastAsia="el-GR"/>
      </w:rPr>
      <mc:AlternateContent>
        <mc:Choice Requires="wpg">
          <w:drawing>
            <wp:anchor distT="0" distB="0" distL="0" distR="0" simplePos="0" relativeHeight="251663360" behindDoc="0" locked="0" layoutInCell="1" allowOverlap="1" wp14:anchorId="5560D43F" wp14:editId="7EBB65BA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10260965</wp:posOffset>
                  </wp:positionV>
                </mc:Fallback>
              </mc:AlternateContent>
              <wp:extent cx="5943600" cy="265430"/>
              <wp:effectExtent l="0" t="0" r="3810" b="1270"/>
              <wp:wrapSquare wrapText="bothSides"/>
              <wp:docPr id="16" name="Group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265430"/>
                        <a:chOff x="0" y="0"/>
                        <a:chExt cx="5962650" cy="426119"/>
                      </a:xfrm>
                    </wpg:grpSpPr>
                    <wps:wsp>
                      <wps:cNvPr id="24" name="Rectangle 24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Text Box 27"/>
                      <wps:cNvSpPr txBox="1"/>
                      <wps:spPr>
                        <a:xfrm>
                          <a:off x="0" y="66675"/>
                          <a:ext cx="5943602" cy="3594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5E60C03" w14:textId="77098269" w:rsidR="000A3771" w:rsidRPr="000A3771" w:rsidRDefault="000A3771" w:rsidP="000A3771">
                            <w:pPr>
                              <w:rPr>
                                <w:rFonts w:ascii="Tahoma" w:hAnsi="Tahoma" w:cs="Tahoma"/>
                                <w:color w:val="808080" w:themeColor="background1" w:themeShade="8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1"/>
                                <w:szCs w:val="21"/>
                                <w:lang w:val="el-GR"/>
                              </w:rPr>
                              <w:t xml:space="preserve">Νοέμβριος </w:t>
                            </w:r>
                            <w:r w:rsidRPr="000A3771">
                              <w:rPr>
                                <w:rFonts w:ascii="Tahoma" w:hAnsi="Tahoma" w:cs="Tahoma"/>
                                <w:sz w:val="21"/>
                                <w:szCs w:val="21"/>
                              </w:rPr>
                              <w:t>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560D43F" id="Group 16" o:spid="_x0000_s1029" style="position:absolute;margin-left:416.8pt;margin-top:0;width:468pt;height:20.9pt;z-index:251663360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4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">
              <v:rect id="Rectangle 24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" fillcolor="#a6a6a6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31" type="#_x0000_t202" style="position:absolute;top:666;width:59436;height:359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" filled="f" stroked="f" strokeweight=".5pt">
                <v:textbox inset=",,,0">
                  <w:txbxContent>
                    <w:p w14:paraId="65E60C03" w14:textId="77098269" w:rsidR="000A3771" w:rsidRPr="000A3771" w:rsidRDefault="000A3771" w:rsidP="000A3771">
                      <w:pPr>
                        <w:rPr>
                          <w:rFonts w:ascii="Tahoma" w:hAnsi="Tahoma" w:cs="Tahoma"/>
                          <w:color w:val="808080" w:themeColor="background1" w:themeShade="80"/>
                          <w:sz w:val="21"/>
                          <w:szCs w:val="21"/>
                        </w:rPr>
                      </w:pPr>
                      <w:r>
                        <w:rPr>
                          <w:rFonts w:ascii="Tahoma" w:hAnsi="Tahoma" w:cs="Tahoma"/>
                          <w:sz w:val="21"/>
                          <w:szCs w:val="21"/>
                          <w:lang w:val="el-GR"/>
                        </w:rPr>
                        <w:t xml:space="preserve">Νοέμβριος </w:t>
                      </w:r>
                      <w:r w:rsidRPr="000A3771">
                        <w:rPr>
                          <w:rFonts w:ascii="Tahoma" w:hAnsi="Tahoma" w:cs="Tahoma"/>
                          <w:sz w:val="21"/>
                          <w:szCs w:val="21"/>
                        </w:rPr>
                        <w:t>2021</w:t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2BE46" w14:textId="77777777" w:rsidR="000B5895" w:rsidRDefault="000B5895" w:rsidP="00837AD5">
      <w:pPr>
        <w:spacing w:after="0" w:line="240" w:lineRule="auto"/>
      </w:pPr>
      <w:r>
        <w:separator/>
      </w:r>
    </w:p>
  </w:footnote>
  <w:footnote w:type="continuationSeparator" w:id="0">
    <w:p w14:paraId="0E1544A0" w14:textId="77777777" w:rsidR="000B5895" w:rsidRDefault="000B5895" w:rsidP="00837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68994" w14:textId="77777777" w:rsidR="000A3771" w:rsidRPr="000A3771" w:rsidRDefault="000A3771" w:rsidP="000A3771">
    <w:pPr>
      <w:pStyle w:val="Header"/>
      <w:tabs>
        <w:tab w:val="clear" w:pos="4153"/>
        <w:tab w:val="clear" w:pos="8306"/>
      </w:tabs>
      <w:rPr>
        <w:rFonts w:ascii="Tahoma" w:hAnsi="Tahoma" w:cs="Tahoma"/>
        <w:sz w:val="21"/>
        <w:szCs w:val="21"/>
      </w:rPr>
    </w:pPr>
    <w:r w:rsidRPr="000A3771">
      <w:rPr>
        <w:rFonts w:ascii="Tahoma" w:hAnsi="Tahoma" w:cs="Tahoma"/>
        <w:noProof/>
        <w:sz w:val="21"/>
        <w:szCs w:val="21"/>
        <w:lang w:eastAsia="el-G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2FEE06D" wp14:editId="56F4743D">
              <wp:simplePos x="0" y="0"/>
              <wp:positionH relativeFrom="page">
                <wp:posOffset>4779034</wp:posOffset>
              </wp:positionH>
              <wp:positionV relativeFrom="topMargin">
                <wp:posOffset>327805</wp:posOffset>
              </wp:positionV>
              <wp:extent cx="2277206" cy="172528"/>
              <wp:effectExtent l="0" t="0" r="8890" b="0"/>
              <wp:wrapNone/>
              <wp:docPr id="87" name="Text Box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7206" cy="172528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65000"/>
                        </a:sys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895975F" w14:textId="602E67B6" w:rsidR="000A3771" w:rsidRPr="000A3771" w:rsidRDefault="000A3771" w:rsidP="000A3771">
                          <w:pPr>
                            <w:jc w:val="right"/>
                            <w:rPr>
                              <w:rFonts w:ascii="Tahoma" w:hAnsi="Tahoma" w:cs="Tahoma"/>
                              <w:b/>
                              <w:noProof/>
                              <w:color w:val="FFFFFF" w:themeColor="background1"/>
                              <w:sz w:val="21"/>
                              <w:szCs w:val="21"/>
                              <w:lang w:val="el-GR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noProof/>
                              <w:color w:val="FFFFFF" w:themeColor="background1"/>
                              <w:sz w:val="21"/>
                              <w:szCs w:val="21"/>
                              <w:lang w:val="el-GR"/>
                            </w:rPr>
                            <w:t>Απορρυπαντικά - Σαπούνια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FEE06D" id="_x0000_t202" coordsize="21600,21600" o:spt="202" path="m,l,21600r21600,l21600,xe">
              <v:stroke joinstyle="miter"/>
              <v:path gradientshapeok="t" o:connecttype="rect"/>
            </v:shapetype>
            <v:shape id="Text Box 87" o:spid="_x0000_s1026" type="#_x0000_t202" style="position:absolute;margin-left:376.3pt;margin-top:25.8pt;width:179.3pt;height:13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" o:allowincell="f" fillcolor="#a6a6a6" stroked="f">
              <v:textbox inset=",0,,0">
                <w:txbxContent>
                  <w:p w14:paraId="6895975F" w14:textId="602E67B6" w:rsidR="000A3771" w:rsidRPr="000A3771" w:rsidRDefault="000A3771" w:rsidP="000A3771">
                    <w:pPr>
                      <w:jc w:val="right"/>
                      <w:rPr>
                        <w:rFonts w:ascii="Tahoma" w:hAnsi="Tahoma" w:cs="Tahoma"/>
                        <w:b/>
                        <w:noProof/>
                        <w:color w:val="FFFFFF" w:themeColor="background1"/>
                        <w:sz w:val="21"/>
                        <w:szCs w:val="21"/>
                        <w:lang w:val="el-GR"/>
                      </w:rPr>
                    </w:pPr>
                    <w:r>
                      <w:rPr>
                        <w:rFonts w:ascii="Tahoma" w:hAnsi="Tahoma" w:cs="Tahoma"/>
                        <w:b/>
                        <w:noProof/>
                        <w:color w:val="FFFFFF" w:themeColor="background1"/>
                        <w:sz w:val="21"/>
                        <w:szCs w:val="21"/>
                        <w:lang w:val="el-GR"/>
                      </w:rPr>
                      <w:t>Απορρυπαντικά - Σαπούνια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4288BE72" w14:textId="77777777" w:rsidR="000A3771" w:rsidRPr="000A3771" w:rsidRDefault="000A3771" w:rsidP="000A3771">
    <w:pPr>
      <w:pStyle w:val="Header"/>
      <w:rPr>
        <w:rFonts w:ascii="Tahoma" w:hAnsi="Tahoma" w:cs="Tahoma"/>
        <w:sz w:val="21"/>
        <w:szCs w:val="21"/>
      </w:rPr>
    </w:pPr>
    <w:r w:rsidRPr="000A3771">
      <w:rPr>
        <w:rFonts w:ascii="Tahoma" w:hAnsi="Tahoma" w:cs="Tahoma"/>
        <w:noProof/>
        <w:sz w:val="21"/>
        <w:szCs w:val="21"/>
        <w:lang w:eastAsia="el-GR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B1C1C4D" wp14:editId="0076B581">
              <wp:simplePos x="0" y="0"/>
              <wp:positionH relativeFrom="margin">
                <wp:posOffset>-635</wp:posOffset>
              </wp:positionH>
              <wp:positionV relativeFrom="topMargin">
                <wp:posOffset>314325</wp:posOffset>
              </wp:positionV>
              <wp:extent cx="3228975" cy="200025"/>
              <wp:effectExtent l="0" t="0" r="0" b="9525"/>
              <wp:wrapNone/>
              <wp:docPr id="95" name="Text Box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8975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DD0E33" w14:textId="77777777" w:rsidR="000A3771" w:rsidRPr="000A3771" w:rsidRDefault="000A3771" w:rsidP="000A3771">
                          <w:pPr>
                            <w:rPr>
                              <w:rFonts w:ascii="Tahoma" w:hAnsi="Tahoma" w:cs="Tahoma"/>
                              <w:noProof/>
                            </w:rPr>
                          </w:pPr>
                          <w:r w:rsidRPr="000A3771">
                            <w:rPr>
                              <w:rFonts w:ascii="Tahoma" w:hAnsi="Tahoma" w:cs="Tahoma"/>
                              <w:noProof/>
                            </w:rPr>
                            <w:t>ICAP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1C1C4D" id="Text Box 95" o:spid="_x0000_s1027" type="#_x0000_t202" style="position:absolute;margin-left:-.05pt;margin-top:24.75pt;width:254.2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" o:allowincell="f" filled="f" stroked="f">
              <v:textbox inset=",0,,0">
                <w:txbxContent>
                  <w:p w14:paraId="4DDD0E33" w14:textId="77777777" w:rsidR="000A3771" w:rsidRPr="000A3771" w:rsidRDefault="000A3771" w:rsidP="000A3771">
                    <w:pPr>
                      <w:rPr>
                        <w:rFonts w:ascii="Tahoma" w:hAnsi="Tahoma" w:cs="Tahoma"/>
                        <w:noProof/>
                      </w:rPr>
                    </w:pPr>
                    <w:r w:rsidRPr="000A3771">
                      <w:rPr>
                        <w:rFonts w:ascii="Tahoma" w:hAnsi="Tahoma" w:cs="Tahoma"/>
                        <w:noProof/>
                      </w:rPr>
                      <w:t>ICAP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153F"/>
    <w:rsid w:val="00030C89"/>
    <w:rsid w:val="00034616"/>
    <w:rsid w:val="00043C2E"/>
    <w:rsid w:val="00055076"/>
    <w:rsid w:val="0006063C"/>
    <w:rsid w:val="000722D4"/>
    <w:rsid w:val="00072725"/>
    <w:rsid w:val="00083A90"/>
    <w:rsid w:val="000A3771"/>
    <w:rsid w:val="000B0023"/>
    <w:rsid w:val="000B069B"/>
    <w:rsid w:val="000B5895"/>
    <w:rsid w:val="000C50CB"/>
    <w:rsid w:val="00117B68"/>
    <w:rsid w:val="0015074B"/>
    <w:rsid w:val="00155215"/>
    <w:rsid w:val="00161F86"/>
    <w:rsid w:val="001B1D97"/>
    <w:rsid w:val="001E2EB4"/>
    <w:rsid w:val="00214AA8"/>
    <w:rsid w:val="00217A66"/>
    <w:rsid w:val="00226FC0"/>
    <w:rsid w:val="002432AF"/>
    <w:rsid w:val="002533D4"/>
    <w:rsid w:val="002626F2"/>
    <w:rsid w:val="00283641"/>
    <w:rsid w:val="002836EA"/>
    <w:rsid w:val="0029639D"/>
    <w:rsid w:val="002A161A"/>
    <w:rsid w:val="002C629F"/>
    <w:rsid w:val="002D32D1"/>
    <w:rsid w:val="003048A6"/>
    <w:rsid w:val="0032440A"/>
    <w:rsid w:val="00326F90"/>
    <w:rsid w:val="0035748A"/>
    <w:rsid w:val="00357B2E"/>
    <w:rsid w:val="003610B3"/>
    <w:rsid w:val="003B5D78"/>
    <w:rsid w:val="003C6A2A"/>
    <w:rsid w:val="00402A80"/>
    <w:rsid w:val="004126A9"/>
    <w:rsid w:val="00432B0F"/>
    <w:rsid w:val="00436B26"/>
    <w:rsid w:val="00446837"/>
    <w:rsid w:val="00453C78"/>
    <w:rsid w:val="00453D9C"/>
    <w:rsid w:val="00472827"/>
    <w:rsid w:val="00480E54"/>
    <w:rsid w:val="00483AF2"/>
    <w:rsid w:val="00490820"/>
    <w:rsid w:val="004B52BD"/>
    <w:rsid w:val="004C0248"/>
    <w:rsid w:val="004D499A"/>
    <w:rsid w:val="004D4B70"/>
    <w:rsid w:val="004E5434"/>
    <w:rsid w:val="004F1206"/>
    <w:rsid w:val="004F4638"/>
    <w:rsid w:val="00526283"/>
    <w:rsid w:val="005367DB"/>
    <w:rsid w:val="0055054E"/>
    <w:rsid w:val="005600B3"/>
    <w:rsid w:val="0056656D"/>
    <w:rsid w:val="00566D33"/>
    <w:rsid w:val="00582C3A"/>
    <w:rsid w:val="005A6C8D"/>
    <w:rsid w:val="005D2C0C"/>
    <w:rsid w:val="0061096E"/>
    <w:rsid w:val="006176D4"/>
    <w:rsid w:val="006338AE"/>
    <w:rsid w:val="0067205A"/>
    <w:rsid w:val="006E0599"/>
    <w:rsid w:val="006E4FC6"/>
    <w:rsid w:val="00712DCE"/>
    <w:rsid w:val="00744053"/>
    <w:rsid w:val="0075208C"/>
    <w:rsid w:val="00765E32"/>
    <w:rsid w:val="007713E7"/>
    <w:rsid w:val="0078196F"/>
    <w:rsid w:val="007C41C3"/>
    <w:rsid w:val="007D6017"/>
    <w:rsid w:val="00837AD5"/>
    <w:rsid w:val="0084378C"/>
    <w:rsid w:val="008455F5"/>
    <w:rsid w:val="00860CEB"/>
    <w:rsid w:val="00864FD0"/>
    <w:rsid w:val="0089506A"/>
    <w:rsid w:val="008B1394"/>
    <w:rsid w:val="008E4013"/>
    <w:rsid w:val="009013CE"/>
    <w:rsid w:val="00904577"/>
    <w:rsid w:val="009130FE"/>
    <w:rsid w:val="009631D7"/>
    <w:rsid w:val="00983019"/>
    <w:rsid w:val="009B2930"/>
    <w:rsid w:val="009C6326"/>
    <w:rsid w:val="00A2094B"/>
    <w:rsid w:val="00A32B1A"/>
    <w:rsid w:val="00A33BD0"/>
    <w:rsid w:val="00A5556F"/>
    <w:rsid w:val="00A57219"/>
    <w:rsid w:val="00A876F4"/>
    <w:rsid w:val="00AA1D8D"/>
    <w:rsid w:val="00AB68CC"/>
    <w:rsid w:val="00AC169C"/>
    <w:rsid w:val="00AD4A89"/>
    <w:rsid w:val="00B108BE"/>
    <w:rsid w:val="00B20933"/>
    <w:rsid w:val="00B21853"/>
    <w:rsid w:val="00B26FEC"/>
    <w:rsid w:val="00B37A55"/>
    <w:rsid w:val="00B47730"/>
    <w:rsid w:val="00B70F33"/>
    <w:rsid w:val="00B82D60"/>
    <w:rsid w:val="00B87D07"/>
    <w:rsid w:val="00BC6CEA"/>
    <w:rsid w:val="00BD3A13"/>
    <w:rsid w:val="00C057DF"/>
    <w:rsid w:val="00C05B7E"/>
    <w:rsid w:val="00C1003A"/>
    <w:rsid w:val="00C53920"/>
    <w:rsid w:val="00C63D0B"/>
    <w:rsid w:val="00C641A8"/>
    <w:rsid w:val="00C64DCE"/>
    <w:rsid w:val="00C730B3"/>
    <w:rsid w:val="00C862A1"/>
    <w:rsid w:val="00CB0664"/>
    <w:rsid w:val="00CB29A4"/>
    <w:rsid w:val="00CE1462"/>
    <w:rsid w:val="00CE2371"/>
    <w:rsid w:val="00CE4391"/>
    <w:rsid w:val="00CF21DD"/>
    <w:rsid w:val="00D7018D"/>
    <w:rsid w:val="00D71C66"/>
    <w:rsid w:val="00D775CA"/>
    <w:rsid w:val="00D77A01"/>
    <w:rsid w:val="00D817FB"/>
    <w:rsid w:val="00D938AA"/>
    <w:rsid w:val="00DB663D"/>
    <w:rsid w:val="00DB7D3F"/>
    <w:rsid w:val="00DE76C2"/>
    <w:rsid w:val="00E04DBF"/>
    <w:rsid w:val="00E0763D"/>
    <w:rsid w:val="00E42B3D"/>
    <w:rsid w:val="00E44F27"/>
    <w:rsid w:val="00E73190"/>
    <w:rsid w:val="00E80D7B"/>
    <w:rsid w:val="00EA66E7"/>
    <w:rsid w:val="00F3358D"/>
    <w:rsid w:val="00F52B35"/>
    <w:rsid w:val="00F55668"/>
    <w:rsid w:val="00F964A1"/>
    <w:rsid w:val="00FA66F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1D40F2"/>
  <w14:defaultImageDpi w14:val="300"/>
  <w15:docId w15:val="{D709F366-6D39-4DBF-8DC8-02BB2067C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67205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shd w:val="clear" w:color="auto" w:fill="FFFF00"/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OMADTEST">
    <w:name w:val="OMAD_TEST"/>
    <w:basedOn w:val="TableNormal"/>
    <w:uiPriority w:val="99"/>
    <w:rsid w:val="001E2EB4"/>
    <w:pPr>
      <w:spacing w:after="0" w:line="240" w:lineRule="auto"/>
    </w:pPr>
    <w:tblPr>
      <w:tblStyleRowBandSize w:val="1"/>
    </w:tblPr>
    <w:tcPr>
      <w:shd w:val="clear" w:color="auto" w:fill="17365D" w:themeFill="text2" w:themeFillShade="BF"/>
    </w:tcPr>
    <w:tblStylePr w:type="firstRow">
      <w:tblPr/>
      <w:tcPr>
        <w:shd w:val="clear" w:color="auto" w:fill="C6D9F1" w:themeFill="text2" w:themeFillTint="33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837A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7AD5"/>
  </w:style>
  <w:style w:type="paragraph" w:styleId="Footer">
    <w:name w:val="footer"/>
    <w:basedOn w:val="Normal"/>
    <w:link w:val="FooterChar"/>
    <w:uiPriority w:val="99"/>
    <w:unhideWhenUsed/>
    <w:rsid w:val="00837A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7AD5"/>
  </w:style>
  <w:style w:type="table" w:customStyle="1" w:styleId="FinancialAnalysisTable">
    <w:name w:val="Financial_Analysis_Table"/>
    <w:basedOn w:val="TableNormal"/>
    <w:uiPriority w:val="99"/>
    <w:rsid w:val="00E04DBF"/>
    <w:pPr>
      <w:spacing w:after="0" w:line="240" w:lineRule="auto"/>
    </w:p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blStylePr w:type="firstRow">
      <w:pPr>
        <w:jc w:val="center"/>
      </w:pPr>
      <w:rPr>
        <w:rFonts w:ascii="Tahoma" w:hAnsi="Tahoma"/>
        <w:b/>
        <w:sz w:val="21"/>
      </w:rPr>
      <w:tblPr/>
      <w:tcPr>
        <w:shd w:val="clear" w:color="auto" w:fill="771719"/>
        <w:vAlign w:val="center"/>
      </w:tcPr>
    </w:tblStylePr>
    <w:tblStylePr w:type="firstCol">
      <w:pPr>
        <w:jc w:val="left"/>
      </w:pPr>
      <w:tblPr/>
      <w:tcPr>
        <w:vAlign w:val="center"/>
      </w:tcPr>
    </w:tblStylePr>
    <w:tblStylePr w:type="band1Vert">
      <w:pPr>
        <w:jc w:val="right"/>
      </w:pPr>
      <w:tblPr/>
      <w:tcPr>
        <w:vAlign w:val="center"/>
      </w:tcPr>
    </w:tblStylePr>
    <w:tblStylePr w:type="band2Vert">
      <w:pPr>
        <w:jc w:val="right"/>
      </w:pPr>
      <w:tblPr/>
      <w:tcPr>
        <w:tc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  <w:tl2br w:val="nil"/>
          <w:tr2bl w:val="nil"/>
        </w:tcBorders>
      </w:tcPr>
    </w:tblStylePr>
    <w:tblStylePr w:type="band1Horz">
      <w:rPr>
        <w:rFonts w:ascii="Tahoma" w:hAnsi="Tahoma"/>
        <w:sz w:val="18"/>
      </w:rPr>
      <w:tblPr/>
      <w:tcPr>
        <w:shd w:val="clear" w:color="auto" w:fill="DBDBDB"/>
      </w:tcPr>
    </w:tblStylePr>
    <w:tblStylePr w:type="band2Horz">
      <w:rPr>
        <w:rFonts w:ascii="Tahoma" w:hAnsi="Tahoma"/>
        <w:sz w:val="18"/>
      </w:rPr>
      <w:tblPr/>
      <w:tcPr>
        <w:shd w:val="clear" w:color="auto" w:fill="FFFFFF"/>
      </w:tcPr>
    </w:tblStylePr>
  </w:style>
  <w:style w:type="table" w:customStyle="1" w:styleId="ProfilesStyle">
    <w:name w:val="Profiles_Style"/>
    <w:basedOn w:val="TableNormal"/>
    <w:uiPriority w:val="99"/>
    <w:rsid w:val="00E0763D"/>
    <w:pPr>
      <w:spacing w:after="0" w:line="240" w:lineRule="auto"/>
    </w:pPr>
    <w:rPr>
      <w:rFonts w:ascii="Tahoma" w:hAnsi="Tahoma"/>
      <w:sz w:val="20"/>
    </w:rPr>
    <w:tblPr>
      <w:tblStyleRow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tblBorders>
    </w:tblPr>
    <w:tcPr>
      <w:shd w:val="clear" w:color="auto" w:fill="auto"/>
      <w:vAlign w:val="center"/>
    </w:tcPr>
    <w:tblStylePr w:type="firstRow">
      <w:rPr>
        <w:rFonts w:ascii="Tahoma" w:hAnsi="Tahoma"/>
        <w:b/>
        <w:color w:val="701719"/>
        <w:sz w:val="22"/>
      </w:rPr>
      <w:tblPr/>
      <w:tcPr>
        <w:shd w:val="clear" w:color="auto" w:fill="F7CAAC"/>
      </w:tcPr>
    </w:tblStylePr>
    <w:tblStylePr w:type="band1Horz">
      <w:tblPr/>
      <w:tcPr>
        <w:shd w:val="clear" w:color="auto" w:fill="EDEDE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nkel.gr/laundry-98_2393_GRG_HTML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CF8094-EBA2-4C99-9E13-DE59BE2BA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3559</Words>
  <Characters>20288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23800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Tsoraka Ioanna</cp:lastModifiedBy>
  <cp:revision>7</cp:revision>
  <dcterms:created xsi:type="dcterms:W3CDTF">2021-09-30T10:53:00Z</dcterms:created>
  <dcterms:modified xsi:type="dcterms:W3CDTF">2021-11-09T08:57:00Z</dcterms:modified>
  <cp:category/>
</cp:coreProperties>
</file>